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131F74" w14:textId="24E8E7D2" w:rsidR="007166CE" w:rsidRDefault="0085604B" w:rsidP="00FB4AFF">
      <w:pPr>
        <w:pStyle w:val="berschrift1"/>
        <w:rPr>
          <w:b w:val="0"/>
          <w:bCs w:val="0"/>
          <w:sz w:val="32"/>
          <w:szCs w:val="32"/>
        </w:rPr>
      </w:pPr>
      <w:r>
        <w:rPr>
          <w:b w:val="0"/>
          <w:bCs w:val="0"/>
          <w:noProof/>
          <w:sz w:val="32"/>
          <w:szCs w:val="32"/>
        </w:rPr>
        <w:drawing>
          <wp:inline distT="0" distB="0" distL="0" distR="0" wp14:anchorId="1612218F" wp14:editId="0B909A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AA8DD2" w14:textId="77777777" w:rsidR="007166CE" w:rsidRDefault="007166CE" w:rsidP="007166CE">
      <w:pPr>
        <w:pStyle w:val="berschrift1"/>
      </w:pPr>
      <w:r>
        <w:br w:type="page"/>
      </w:r>
      <w:r>
        <w:lastRenderedPageBreak/>
        <w:t>Vorwort</w:t>
      </w:r>
    </w:p>
    <w:p w14:paraId="570F5B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2F552D" w14:textId="77777777" w:rsidR="007E1779" w:rsidRDefault="008D7463" w:rsidP="007166CE">
      <w:r>
        <w:t xml:space="preserve">Dieses Jahr hat uns allen eine Menge abverlangt – doch Gott hat uns hindurchgetragen. </w:t>
      </w:r>
    </w:p>
    <w:p w14:paraId="49E3408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E2FD9E2" w14:textId="77777777" w:rsidR="007E1779" w:rsidRDefault="007E1779" w:rsidP="007166CE">
      <w:r>
        <w:t>Vielleicht hat aber auch der eine oder die andere Lust, mitzumachen und neue Bücher zu erstellen – sprecht mich einfach an.</w:t>
      </w:r>
    </w:p>
    <w:p w14:paraId="7CC68538" w14:textId="77777777" w:rsidR="007166CE" w:rsidRDefault="007166CE" w:rsidP="007166CE">
      <w:r>
        <w:t>Euch allen wünsche ich Gottes reichen Segen und dass Ihr für Euch interessante Texte hier findet. Für Anregungen bin ich immer dankbar.</w:t>
      </w:r>
    </w:p>
    <w:p w14:paraId="66F1B88B" w14:textId="77777777" w:rsidR="007166CE" w:rsidRDefault="007166CE" w:rsidP="007166CE">
      <w:r>
        <w:t>Gruß &amp; Segen,</w:t>
      </w:r>
    </w:p>
    <w:p w14:paraId="6241886E" w14:textId="77777777" w:rsidR="007166CE" w:rsidRDefault="007166CE" w:rsidP="007166CE">
      <w:r>
        <w:t>Andreas</w:t>
      </w:r>
    </w:p>
    <w:p w14:paraId="071BDF4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FB194A" w14:textId="77777777" w:rsidR="00FB4AFF" w:rsidRDefault="00FB4AFF" w:rsidP="00FB4AFF">
      <w:pPr>
        <w:pStyle w:val="berschrift1"/>
        <w:rPr>
          <w:sz w:val="48"/>
        </w:rPr>
      </w:pPr>
      <w:r>
        <w:t xml:space="preserve">Die Zwölf </w:t>
      </w:r>
      <w:proofErr w:type="spellStart"/>
      <w:r>
        <w:t>Artickel</w:t>
      </w:r>
      <w:proofErr w:type="spellEnd"/>
      <w:r>
        <w:t xml:space="preserve"> </w:t>
      </w:r>
      <w:proofErr w:type="spellStart"/>
      <w:r>
        <w:t>Christlichs</w:t>
      </w:r>
      <w:proofErr w:type="spellEnd"/>
      <w:r>
        <w:t xml:space="preserve"> </w:t>
      </w:r>
      <w:proofErr w:type="spellStart"/>
      <w:r>
        <w:t>glaubens</w:t>
      </w:r>
      <w:proofErr w:type="spellEnd"/>
      <w:r>
        <w:t xml:space="preserve">/ </w:t>
      </w:r>
      <w:proofErr w:type="spellStart"/>
      <w:r>
        <w:t>Betsweyse</w:t>
      </w:r>
      <w:proofErr w:type="spellEnd"/>
    </w:p>
    <w:p w14:paraId="71F98262" w14:textId="4A8FB41F" w:rsidR="00FB4AFF" w:rsidRPr="00FB4AFF" w:rsidRDefault="00FB4AFF" w:rsidP="00FB4AFF">
      <w:pPr>
        <w:spacing w:after="0" w:line="240" w:lineRule="auto"/>
        <w:jc w:val="center"/>
        <w:rPr>
          <w:rFonts w:eastAsia="Times New Roman"/>
          <w:szCs w:val="24"/>
          <w:lang w:eastAsia="de-DE"/>
        </w:rPr>
      </w:pPr>
    </w:p>
    <w:p w14:paraId="0C0BDCFF" w14:textId="77777777" w:rsidR="00FB4AFF" w:rsidRPr="00FB4AFF" w:rsidRDefault="00FB4AFF" w:rsidP="00FB4AFF">
      <w:pPr>
        <w:spacing w:before="100" w:beforeAutospacing="1" w:after="100" w:afterAutospacing="1" w:line="240" w:lineRule="auto"/>
        <w:rPr>
          <w:rFonts w:eastAsia="Times New Roman"/>
          <w:szCs w:val="24"/>
          <w:lang w:eastAsia="de-DE"/>
        </w:rPr>
      </w:pPr>
      <w:proofErr w:type="spellStart"/>
      <w:r w:rsidRPr="00FB4AFF">
        <w:rPr>
          <w:rFonts w:eastAsia="Times New Roman"/>
          <w:szCs w:val="24"/>
          <w:lang w:eastAsia="de-DE"/>
        </w:rPr>
        <w:t>ICh</w:t>
      </w:r>
      <w:proofErr w:type="spellEnd"/>
      <w:r w:rsidRPr="00FB4AFF">
        <w:rPr>
          <w:rFonts w:eastAsia="Times New Roman"/>
          <w:szCs w:val="24"/>
          <w:lang w:eastAsia="de-DE"/>
        </w:rPr>
        <w:t xml:space="preserve"> glaub in Gott den </w:t>
      </w:r>
      <w:proofErr w:type="spellStart"/>
      <w:r w:rsidRPr="00FB4AFF">
        <w:rPr>
          <w:rFonts w:eastAsia="Times New Roman"/>
          <w:szCs w:val="24"/>
          <w:lang w:eastAsia="de-DE"/>
        </w:rPr>
        <w:t>allmechtigen</w:t>
      </w:r>
      <w:proofErr w:type="spellEnd"/>
      <w:r w:rsidRPr="00FB4AFF">
        <w:rPr>
          <w:rFonts w:eastAsia="Times New Roman"/>
          <w:szCs w:val="24"/>
          <w:lang w:eastAsia="de-DE"/>
        </w:rPr>
        <w:t xml:space="preserve"> Vater/ </w:t>
      </w:r>
      <w:proofErr w:type="spellStart"/>
      <w:r w:rsidRPr="00FB4AFF">
        <w:rPr>
          <w:rFonts w:eastAsia="Times New Roman"/>
          <w:szCs w:val="24"/>
          <w:lang w:eastAsia="de-DE"/>
        </w:rPr>
        <w:t>Schöpffer</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hymedls</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der erden/ als in dich meinen aller </w:t>
      </w:r>
      <w:proofErr w:type="spellStart"/>
      <w:r w:rsidRPr="00FB4AFF">
        <w:rPr>
          <w:rFonts w:eastAsia="Times New Roman"/>
          <w:szCs w:val="24"/>
          <w:lang w:eastAsia="de-DE"/>
        </w:rPr>
        <w:t>gnedigsten</w:t>
      </w:r>
      <w:proofErr w:type="spellEnd"/>
      <w:r w:rsidRPr="00FB4AFF">
        <w:rPr>
          <w:rFonts w:eastAsia="Times New Roman"/>
          <w:szCs w:val="24"/>
          <w:lang w:eastAsia="de-DE"/>
        </w:rPr>
        <w:t xml:space="preserve"> Herrn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barmhertzigsten</w:t>
      </w:r>
      <w:proofErr w:type="spellEnd"/>
      <w:r w:rsidRPr="00FB4AFF">
        <w:rPr>
          <w:rFonts w:eastAsia="Times New Roman"/>
          <w:szCs w:val="24"/>
          <w:lang w:eastAsia="de-DE"/>
        </w:rPr>
        <w:t xml:space="preserve"> Vater/ Der du von meinet wegen/ </w:t>
      </w:r>
      <w:proofErr w:type="spellStart"/>
      <w:r w:rsidRPr="00FB4AFF">
        <w:rPr>
          <w:rFonts w:eastAsia="Times New Roman"/>
          <w:szCs w:val="24"/>
          <w:lang w:eastAsia="de-DE"/>
        </w:rPr>
        <w:t>hymel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erden geschaffen hast/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alles was drinnen ist/ Auch mich </w:t>
      </w:r>
      <w:proofErr w:type="spellStart"/>
      <w:r w:rsidRPr="00FB4AFF">
        <w:rPr>
          <w:rFonts w:eastAsia="Times New Roman"/>
          <w:szCs w:val="24"/>
          <w:lang w:eastAsia="de-DE"/>
        </w:rPr>
        <w:t>vber</w:t>
      </w:r>
      <w:proofErr w:type="spellEnd"/>
      <w:r w:rsidRPr="00FB4AFF">
        <w:rPr>
          <w:rFonts w:eastAsia="Times New Roman"/>
          <w:szCs w:val="24"/>
          <w:lang w:eastAsia="de-DE"/>
        </w:rPr>
        <w:t xml:space="preserve"> dasselbige/ als dein liebes </w:t>
      </w:r>
      <w:proofErr w:type="spellStart"/>
      <w:r w:rsidRPr="00FB4AFF">
        <w:rPr>
          <w:rFonts w:eastAsia="Times New Roman"/>
          <w:szCs w:val="24"/>
          <w:lang w:eastAsia="de-DE"/>
        </w:rPr>
        <w:t>kindt</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w:t>
      </w:r>
      <w:proofErr w:type="spellEnd"/>
      <w:r w:rsidRPr="00FB4AFF">
        <w:rPr>
          <w:rFonts w:eastAsia="Times New Roman"/>
          <w:szCs w:val="24"/>
          <w:lang w:eastAsia="de-DE"/>
        </w:rPr>
        <w:t xml:space="preserve"> väterlicher </w:t>
      </w:r>
      <w:proofErr w:type="spellStart"/>
      <w:r w:rsidRPr="00FB4AFF">
        <w:rPr>
          <w:rFonts w:eastAsia="Times New Roman"/>
          <w:szCs w:val="24"/>
          <w:lang w:eastAsia="de-DE"/>
        </w:rPr>
        <w:t>gnaden</w:t>
      </w:r>
      <w:proofErr w:type="spellEnd"/>
      <w:r w:rsidRPr="00FB4AFF">
        <w:rPr>
          <w:rFonts w:eastAsia="Times New Roman"/>
          <w:szCs w:val="24"/>
          <w:lang w:eastAsia="de-DE"/>
        </w:rPr>
        <w:t xml:space="preserve">/ einen </w:t>
      </w:r>
      <w:proofErr w:type="spellStart"/>
      <w:r w:rsidRPr="00FB4AFF">
        <w:rPr>
          <w:rFonts w:eastAsia="Times New Roman"/>
          <w:szCs w:val="24"/>
          <w:lang w:eastAsia="de-DE"/>
        </w:rPr>
        <w:t>herren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erben gemacht/ darinn zu </w:t>
      </w:r>
      <w:proofErr w:type="spellStart"/>
      <w:r w:rsidRPr="00FB4AFF">
        <w:rPr>
          <w:rFonts w:eastAsia="Times New Roman"/>
          <w:szCs w:val="24"/>
          <w:lang w:eastAsia="de-DE"/>
        </w:rPr>
        <w:t>bleyben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leben </w:t>
      </w:r>
      <w:proofErr w:type="spellStart"/>
      <w:r w:rsidRPr="00FB4AFF">
        <w:rPr>
          <w:rFonts w:eastAsia="Times New Roman"/>
          <w:szCs w:val="24"/>
          <w:lang w:eastAsia="de-DE"/>
        </w:rPr>
        <w:t>ewigklich</w:t>
      </w:r>
      <w:proofErr w:type="spellEnd"/>
      <w:r w:rsidRPr="00FB4AFF">
        <w:rPr>
          <w:rFonts w:eastAsia="Times New Roman"/>
          <w:szCs w:val="24"/>
          <w:lang w:eastAsia="de-DE"/>
        </w:rPr>
        <w:t xml:space="preserve">/ </w:t>
      </w:r>
      <w:proofErr w:type="spellStart"/>
      <w:r w:rsidRPr="00FB4AFF">
        <w:rPr>
          <w:rFonts w:eastAsia="Times New Roman"/>
          <w:szCs w:val="24"/>
          <w:lang w:eastAsia="de-DE"/>
        </w:rPr>
        <w:t>Wiewol</w:t>
      </w:r>
      <w:proofErr w:type="spellEnd"/>
      <w:r w:rsidRPr="00FB4AFF">
        <w:rPr>
          <w:rFonts w:eastAsia="Times New Roman"/>
          <w:szCs w:val="24"/>
          <w:lang w:eastAsia="de-DE"/>
        </w:rPr>
        <w:t xml:space="preserve"> ich bekenne/ das wir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dise</w:t>
      </w:r>
      <w:proofErr w:type="spellEnd"/>
      <w:r w:rsidRPr="00FB4AFF">
        <w:rPr>
          <w:rFonts w:eastAsia="Times New Roman"/>
          <w:szCs w:val="24"/>
          <w:lang w:eastAsia="de-DE"/>
        </w:rPr>
        <w:t xml:space="preserve"> </w:t>
      </w:r>
      <w:proofErr w:type="spellStart"/>
      <w:r w:rsidRPr="00FB4AFF">
        <w:rPr>
          <w:rFonts w:eastAsia="Times New Roman"/>
          <w:szCs w:val="24"/>
          <w:lang w:eastAsia="de-DE"/>
        </w:rPr>
        <w:t>gnadenreyche</w:t>
      </w:r>
      <w:proofErr w:type="spellEnd"/>
      <w:r w:rsidRPr="00FB4AFF">
        <w:rPr>
          <w:rFonts w:eastAsia="Times New Roman"/>
          <w:szCs w:val="24"/>
          <w:lang w:eastAsia="de-DE"/>
        </w:rPr>
        <w:t xml:space="preserve"> </w:t>
      </w:r>
      <w:proofErr w:type="spellStart"/>
      <w:r w:rsidRPr="00FB4AFF">
        <w:rPr>
          <w:rFonts w:eastAsia="Times New Roman"/>
          <w:szCs w:val="24"/>
          <w:lang w:eastAsia="de-DE"/>
        </w:rPr>
        <w:t>kindtschafft</w:t>
      </w:r>
      <w:proofErr w:type="spellEnd"/>
      <w:r w:rsidRPr="00FB4AFF">
        <w:rPr>
          <w:rFonts w:eastAsia="Times New Roman"/>
          <w:szCs w:val="24"/>
          <w:lang w:eastAsia="de-DE"/>
        </w:rPr>
        <w:t xml:space="preserve">/ </w:t>
      </w:r>
      <w:proofErr w:type="spellStart"/>
      <w:r w:rsidRPr="00FB4AFF">
        <w:rPr>
          <w:rFonts w:eastAsia="Times New Roman"/>
          <w:szCs w:val="24"/>
          <w:lang w:eastAsia="de-DE"/>
        </w:rPr>
        <w:t>wirdigkeyt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erbschafft/ durch den </w:t>
      </w:r>
      <w:proofErr w:type="spellStart"/>
      <w:r w:rsidRPr="00FB4AFF">
        <w:rPr>
          <w:rFonts w:eastAsia="Times New Roman"/>
          <w:szCs w:val="24"/>
          <w:lang w:eastAsia="de-DE"/>
        </w:rPr>
        <w:t>vngehorsam</w:t>
      </w:r>
      <w:proofErr w:type="spellEnd"/>
      <w:r w:rsidRPr="00FB4AFF">
        <w:rPr>
          <w:rFonts w:eastAsia="Times New Roman"/>
          <w:szCs w:val="24"/>
          <w:lang w:eastAsia="de-DE"/>
        </w:rPr>
        <w:t xml:space="preserve"> Adams/ verloren haben/ Doch setze ich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dich/ als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meinen </w:t>
      </w:r>
      <w:proofErr w:type="spellStart"/>
      <w:r w:rsidRPr="00FB4AFF">
        <w:rPr>
          <w:rFonts w:eastAsia="Times New Roman"/>
          <w:szCs w:val="24"/>
          <w:lang w:eastAsia="de-DE"/>
        </w:rPr>
        <w:t>allergnedigsten</w:t>
      </w:r>
      <w:proofErr w:type="spellEnd"/>
      <w:r w:rsidRPr="00FB4AFF">
        <w:rPr>
          <w:rFonts w:eastAsia="Times New Roman"/>
          <w:szCs w:val="24"/>
          <w:lang w:eastAsia="de-DE"/>
        </w:rPr>
        <w:t xml:space="preserve"> Vater/ alle meinen </w:t>
      </w:r>
      <w:proofErr w:type="spellStart"/>
      <w:r w:rsidRPr="00FB4AFF">
        <w:rPr>
          <w:rFonts w:eastAsia="Times New Roman"/>
          <w:szCs w:val="24"/>
          <w:lang w:eastAsia="de-DE"/>
        </w:rPr>
        <w:t>trost</w:t>
      </w:r>
      <w:proofErr w:type="spellEnd"/>
      <w:r w:rsidRPr="00FB4AFF">
        <w:rPr>
          <w:rFonts w:eastAsia="Times New Roman"/>
          <w:szCs w:val="24"/>
          <w:lang w:eastAsia="de-DE"/>
        </w:rPr>
        <w:t xml:space="preserve">/ </w:t>
      </w:r>
      <w:proofErr w:type="spellStart"/>
      <w:r w:rsidRPr="00FB4AFF">
        <w:rPr>
          <w:rFonts w:eastAsia="Times New Roman"/>
          <w:szCs w:val="24"/>
          <w:lang w:eastAsia="de-DE"/>
        </w:rPr>
        <w:t>hoffnung</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vertrawen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byn</w:t>
      </w:r>
      <w:proofErr w:type="spellEnd"/>
      <w:r w:rsidRPr="00FB4AFF">
        <w:rPr>
          <w:rFonts w:eastAsia="Times New Roman"/>
          <w:szCs w:val="24"/>
          <w:lang w:eastAsia="de-DE"/>
        </w:rPr>
        <w:t xml:space="preserve"> </w:t>
      </w:r>
      <w:proofErr w:type="spellStart"/>
      <w:r w:rsidRPr="00FB4AFF">
        <w:rPr>
          <w:rFonts w:eastAsia="Times New Roman"/>
          <w:szCs w:val="24"/>
          <w:lang w:eastAsia="de-DE"/>
        </w:rPr>
        <w:t>sycher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gewiß/ das mir solch fall/ </w:t>
      </w:r>
      <w:proofErr w:type="spellStart"/>
      <w:r w:rsidRPr="00FB4AFF">
        <w:rPr>
          <w:rFonts w:eastAsia="Times New Roman"/>
          <w:szCs w:val="24"/>
          <w:lang w:eastAsia="de-DE"/>
        </w:rPr>
        <w:t>vnschedlich</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vnuerdamlich</w:t>
      </w:r>
      <w:proofErr w:type="spellEnd"/>
      <w:r w:rsidRPr="00FB4AFF">
        <w:rPr>
          <w:rFonts w:eastAsia="Times New Roman"/>
          <w:szCs w:val="24"/>
          <w:lang w:eastAsia="de-DE"/>
        </w:rPr>
        <w:t xml:space="preserve"> sein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w:t>
      </w:r>
    </w:p>
    <w:p w14:paraId="3E29D729"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in Jesum Christum deinen eingebornen Sun </w:t>
      </w:r>
      <w:proofErr w:type="spellStart"/>
      <w:r w:rsidRPr="00FB4AFF">
        <w:rPr>
          <w:rFonts w:eastAsia="Times New Roman"/>
          <w:szCs w:val="24"/>
          <w:lang w:eastAsia="de-DE"/>
        </w:rPr>
        <w:t>vnsern</w:t>
      </w:r>
      <w:proofErr w:type="spellEnd"/>
      <w:r w:rsidRPr="00FB4AFF">
        <w:rPr>
          <w:rFonts w:eastAsia="Times New Roman"/>
          <w:szCs w:val="24"/>
          <w:lang w:eastAsia="de-DE"/>
        </w:rPr>
        <w:t xml:space="preserve"> </w:t>
      </w:r>
      <w:proofErr w:type="spellStart"/>
      <w:r w:rsidRPr="00FB4AFF">
        <w:rPr>
          <w:rFonts w:eastAsia="Times New Roman"/>
          <w:szCs w:val="24"/>
          <w:lang w:eastAsia="de-DE"/>
        </w:rPr>
        <w:t>herren</w:t>
      </w:r>
      <w:proofErr w:type="spellEnd"/>
      <w:r w:rsidRPr="00FB4AFF">
        <w:rPr>
          <w:rFonts w:eastAsia="Times New Roman"/>
          <w:szCs w:val="24"/>
          <w:lang w:eastAsia="de-DE"/>
        </w:rPr>
        <w:t xml:space="preserve">/ Das er mir </w:t>
      </w:r>
      <w:proofErr w:type="spellStart"/>
      <w:r w:rsidRPr="00FB4AFF">
        <w:rPr>
          <w:rFonts w:eastAsia="Times New Roman"/>
          <w:szCs w:val="24"/>
          <w:lang w:eastAsia="de-DE"/>
        </w:rPr>
        <w:t>disen</w:t>
      </w:r>
      <w:proofErr w:type="spellEnd"/>
      <w:r w:rsidRPr="00FB4AFF">
        <w:rPr>
          <w:rFonts w:eastAsia="Times New Roman"/>
          <w:szCs w:val="24"/>
          <w:lang w:eastAsia="de-DE"/>
        </w:rPr>
        <w:t xml:space="preserve"> fall/ gegen dir meinen </w:t>
      </w:r>
      <w:proofErr w:type="spellStart"/>
      <w:r w:rsidRPr="00FB4AFF">
        <w:rPr>
          <w:rFonts w:eastAsia="Times New Roman"/>
          <w:szCs w:val="24"/>
          <w:lang w:eastAsia="de-DE"/>
        </w:rPr>
        <w:t>vater</w:t>
      </w:r>
      <w:proofErr w:type="spellEnd"/>
      <w:r w:rsidRPr="00FB4AFF">
        <w:rPr>
          <w:rFonts w:eastAsia="Times New Roman"/>
          <w:szCs w:val="24"/>
          <w:lang w:eastAsia="de-DE"/>
        </w:rPr>
        <w:t xml:space="preserve">/ </w:t>
      </w:r>
      <w:proofErr w:type="spellStart"/>
      <w:r w:rsidRPr="00FB4AFF">
        <w:rPr>
          <w:rFonts w:eastAsia="Times New Roman"/>
          <w:szCs w:val="24"/>
          <w:lang w:eastAsia="de-DE"/>
        </w:rPr>
        <w:t>versönet</w:t>
      </w:r>
      <w:proofErr w:type="spellEnd"/>
      <w:r w:rsidRPr="00FB4AFF">
        <w:rPr>
          <w:rFonts w:eastAsia="Times New Roman"/>
          <w:szCs w:val="24"/>
          <w:lang w:eastAsia="de-DE"/>
        </w:rPr>
        <w:t xml:space="preserve"> hat/ zwischen dir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mir armen </w:t>
      </w:r>
      <w:proofErr w:type="spellStart"/>
      <w:r w:rsidRPr="00FB4AFF">
        <w:rPr>
          <w:rFonts w:eastAsia="Times New Roman"/>
          <w:szCs w:val="24"/>
          <w:lang w:eastAsia="de-DE"/>
        </w:rPr>
        <w:t>stinckenden</w:t>
      </w:r>
      <w:proofErr w:type="spellEnd"/>
      <w:r w:rsidRPr="00FB4AFF">
        <w:rPr>
          <w:rFonts w:eastAsia="Times New Roman"/>
          <w:szCs w:val="24"/>
          <w:lang w:eastAsia="de-DE"/>
        </w:rPr>
        <w:t xml:space="preserve"> </w:t>
      </w:r>
      <w:proofErr w:type="spellStart"/>
      <w:r w:rsidRPr="00FB4AFF">
        <w:rPr>
          <w:rFonts w:eastAsia="Times New Roman"/>
          <w:szCs w:val="24"/>
          <w:lang w:eastAsia="de-DE"/>
        </w:rPr>
        <w:t>sünder</w:t>
      </w:r>
      <w:proofErr w:type="spellEnd"/>
      <w:r w:rsidRPr="00FB4AFF">
        <w:rPr>
          <w:rFonts w:eastAsia="Times New Roman"/>
          <w:szCs w:val="24"/>
          <w:lang w:eastAsia="de-DE"/>
        </w:rPr>
        <w:t xml:space="preserve">/ </w:t>
      </w:r>
      <w:proofErr w:type="spellStart"/>
      <w:r w:rsidRPr="00FB4AFF">
        <w:rPr>
          <w:rFonts w:eastAsia="Times New Roman"/>
          <w:szCs w:val="24"/>
          <w:lang w:eastAsia="de-DE"/>
        </w:rPr>
        <w:t>frid</w:t>
      </w:r>
      <w:proofErr w:type="spellEnd"/>
      <w:r w:rsidRPr="00FB4AFF">
        <w:rPr>
          <w:rFonts w:eastAsia="Times New Roman"/>
          <w:szCs w:val="24"/>
          <w:lang w:eastAsia="de-DE"/>
        </w:rPr>
        <w:t xml:space="preserve"> gemacht/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mir die erbschafft/ durch seinen gehorsam </w:t>
      </w:r>
      <w:proofErr w:type="spellStart"/>
      <w:r w:rsidRPr="00FB4AFF">
        <w:rPr>
          <w:rFonts w:eastAsia="Times New Roman"/>
          <w:szCs w:val="24"/>
          <w:lang w:eastAsia="de-DE"/>
        </w:rPr>
        <w:t>widerumb</w:t>
      </w:r>
      <w:proofErr w:type="spellEnd"/>
      <w:r w:rsidRPr="00FB4AFF">
        <w:rPr>
          <w:rFonts w:eastAsia="Times New Roman"/>
          <w:szCs w:val="24"/>
          <w:lang w:eastAsia="de-DE"/>
        </w:rPr>
        <w:t xml:space="preserve"> erworben/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mir </w:t>
      </w:r>
      <w:proofErr w:type="spellStart"/>
      <w:r w:rsidRPr="00FB4AFF">
        <w:rPr>
          <w:rFonts w:eastAsia="Times New Roman"/>
          <w:szCs w:val="24"/>
          <w:lang w:eastAsia="de-DE"/>
        </w:rPr>
        <w:t>auffs</w:t>
      </w:r>
      <w:proofErr w:type="spellEnd"/>
      <w:r w:rsidRPr="00FB4AFF">
        <w:rPr>
          <w:rFonts w:eastAsia="Times New Roman"/>
          <w:szCs w:val="24"/>
          <w:lang w:eastAsia="de-DE"/>
        </w:rPr>
        <w:t xml:space="preserve"> </w:t>
      </w:r>
      <w:proofErr w:type="spellStart"/>
      <w:r w:rsidRPr="00FB4AFF">
        <w:rPr>
          <w:rFonts w:eastAsia="Times New Roman"/>
          <w:szCs w:val="24"/>
          <w:lang w:eastAsia="de-DE"/>
        </w:rPr>
        <w:t>newe</w:t>
      </w:r>
      <w:proofErr w:type="spellEnd"/>
      <w:r w:rsidRPr="00FB4AFF">
        <w:rPr>
          <w:rFonts w:eastAsia="Times New Roman"/>
          <w:szCs w:val="24"/>
          <w:lang w:eastAsia="de-DE"/>
        </w:rPr>
        <w:t xml:space="preserve">/ durch sein </w:t>
      </w:r>
      <w:proofErr w:type="spellStart"/>
      <w:r w:rsidRPr="00FB4AFF">
        <w:rPr>
          <w:rFonts w:eastAsia="Times New Roman"/>
          <w:szCs w:val="24"/>
          <w:lang w:eastAsia="de-DE"/>
        </w:rPr>
        <w:t>heyliges</w:t>
      </w:r>
      <w:proofErr w:type="spellEnd"/>
      <w:r w:rsidRPr="00FB4AFF">
        <w:rPr>
          <w:rFonts w:eastAsia="Times New Roman"/>
          <w:szCs w:val="24"/>
          <w:lang w:eastAsia="de-DE"/>
        </w:rPr>
        <w:t xml:space="preserve"> </w:t>
      </w:r>
      <w:proofErr w:type="spellStart"/>
      <w:r w:rsidRPr="00FB4AFF">
        <w:rPr>
          <w:rFonts w:eastAsia="Times New Roman"/>
          <w:szCs w:val="24"/>
          <w:lang w:eastAsia="de-DE"/>
        </w:rPr>
        <w:t>wort</w:t>
      </w:r>
      <w:proofErr w:type="spellEnd"/>
      <w:r w:rsidRPr="00FB4AFF">
        <w:rPr>
          <w:rFonts w:eastAsia="Times New Roman"/>
          <w:szCs w:val="24"/>
          <w:lang w:eastAsia="de-DE"/>
        </w:rPr>
        <w:t xml:space="preserve"> gegeben/ dein </w:t>
      </w:r>
      <w:proofErr w:type="spellStart"/>
      <w:r w:rsidRPr="00FB4AFF">
        <w:rPr>
          <w:rFonts w:eastAsia="Times New Roman"/>
          <w:szCs w:val="24"/>
          <w:lang w:eastAsia="de-DE"/>
        </w:rPr>
        <w:t>kindt</w:t>
      </w:r>
      <w:proofErr w:type="spellEnd"/>
      <w:r w:rsidRPr="00FB4AFF">
        <w:rPr>
          <w:rFonts w:eastAsia="Times New Roman"/>
          <w:szCs w:val="24"/>
          <w:lang w:eastAsia="de-DE"/>
        </w:rPr>
        <w:t xml:space="preserve"> zu werden im glauben/ Ich hoffe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vertraw</w:t>
      </w:r>
      <w:proofErr w:type="spellEnd"/>
      <w:r w:rsidRPr="00FB4AFF">
        <w:rPr>
          <w:rFonts w:eastAsia="Times New Roman"/>
          <w:szCs w:val="24"/>
          <w:lang w:eastAsia="de-DE"/>
        </w:rPr>
        <w:t xml:space="preserve"> </w:t>
      </w:r>
      <w:proofErr w:type="spellStart"/>
      <w:r w:rsidRPr="00FB4AFF">
        <w:rPr>
          <w:rFonts w:eastAsia="Times New Roman"/>
          <w:szCs w:val="24"/>
          <w:lang w:eastAsia="de-DE"/>
        </w:rPr>
        <w:t>jm</w:t>
      </w:r>
      <w:proofErr w:type="spellEnd"/>
      <w:r w:rsidRPr="00FB4AFF">
        <w:rPr>
          <w:rFonts w:eastAsia="Times New Roman"/>
          <w:szCs w:val="24"/>
          <w:lang w:eastAsia="de-DE"/>
        </w:rPr>
        <w:t xml:space="preserve"> </w:t>
      </w:r>
      <w:proofErr w:type="spellStart"/>
      <w:r w:rsidRPr="00FB4AFF">
        <w:rPr>
          <w:rFonts w:eastAsia="Times New Roman"/>
          <w:szCs w:val="24"/>
          <w:lang w:eastAsia="de-DE"/>
        </w:rPr>
        <w:t>gentzlich</w:t>
      </w:r>
      <w:proofErr w:type="spellEnd"/>
      <w:r w:rsidRPr="00FB4AFF">
        <w:rPr>
          <w:rFonts w:eastAsia="Times New Roman"/>
          <w:szCs w:val="24"/>
          <w:lang w:eastAsia="de-DE"/>
        </w:rPr>
        <w:t xml:space="preserve">/ er lasse seinen </w:t>
      </w:r>
      <w:proofErr w:type="spellStart"/>
      <w:r w:rsidRPr="00FB4AFF">
        <w:rPr>
          <w:rFonts w:eastAsia="Times New Roman"/>
          <w:szCs w:val="24"/>
          <w:lang w:eastAsia="de-DE"/>
        </w:rPr>
        <w:t>heylsamen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tröstlichen </w:t>
      </w:r>
      <w:proofErr w:type="spellStart"/>
      <w:r w:rsidRPr="00FB4AFF">
        <w:rPr>
          <w:rFonts w:eastAsia="Times New Roman"/>
          <w:szCs w:val="24"/>
          <w:lang w:eastAsia="de-DE"/>
        </w:rPr>
        <w:t>namen</w:t>
      </w:r>
      <w:proofErr w:type="spellEnd"/>
      <w:r w:rsidRPr="00FB4AFF">
        <w:rPr>
          <w:rFonts w:eastAsia="Times New Roman"/>
          <w:szCs w:val="24"/>
          <w:lang w:eastAsia="de-DE"/>
        </w:rPr>
        <w:t xml:space="preserve"> Jesum (denn im glaub das er sey </w:t>
      </w:r>
      <w:proofErr w:type="spellStart"/>
      <w:r w:rsidRPr="00FB4AFF">
        <w:rPr>
          <w:rFonts w:eastAsia="Times New Roman"/>
          <w:szCs w:val="24"/>
          <w:lang w:eastAsia="de-DE"/>
        </w:rPr>
        <w:t>warer</w:t>
      </w:r>
      <w:proofErr w:type="spellEnd"/>
      <w:r w:rsidRPr="00FB4AFF">
        <w:rPr>
          <w:rFonts w:eastAsia="Times New Roman"/>
          <w:szCs w:val="24"/>
          <w:lang w:eastAsia="de-DE"/>
        </w:rPr>
        <w:t xml:space="preserve"> Gott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w:t>
      </w:r>
      <w:proofErr w:type="spellEnd"/>
      <w:r w:rsidRPr="00FB4AFF">
        <w:rPr>
          <w:rFonts w:eastAsia="Times New Roman"/>
          <w:szCs w:val="24"/>
          <w:lang w:eastAsia="de-DE"/>
        </w:rPr>
        <w:t xml:space="preserve">) an mir elenden </w:t>
      </w:r>
      <w:proofErr w:type="spellStart"/>
      <w:r w:rsidRPr="00FB4AFF">
        <w:rPr>
          <w:rFonts w:eastAsia="Times New Roman"/>
          <w:szCs w:val="24"/>
          <w:lang w:eastAsia="de-DE"/>
        </w:rPr>
        <w:t>stinckenden</w:t>
      </w:r>
      <w:proofErr w:type="spellEnd"/>
      <w:r w:rsidRPr="00FB4AFF">
        <w:rPr>
          <w:rFonts w:eastAsia="Times New Roman"/>
          <w:szCs w:val="24"/>
          <w:lang w:eastAsia="de-DE"/>
        </w:rPr>
        <w:t xml:space="preserve"> </w:t>
      </w:r>
      <w:proofErr w:type="spellStart"/>
      <w:r w:rsidRPr="00FB4AFF">
        <w:rPr>
          <w:rFonts w:eastAsia="Times New Roman"/>
          <w:szCs w:val="24"/>
          <w:lang w:eastAsia="de-DE"/>
        </w:rPr>
        <w:t>sünder</w:t>
      </w:r>
      <w:proofErr w:type="spellEnd"/>
      <w:r w:rsidRPr="00FB4AFF">
        <w:rPr>
          <w:rFonts w:eastAsia="Times New Roman"/>
          <w:szCs w:val="24"/>
          <w:lang w:eastAsia="de-DE"/>
        </w:rPr>
        <w:t xml:space="preserve">/ nicht </w:t>
      </w:r>
      <w:proofErr w:type="spellStart"/>
      <w:r w:rsidRPr="00FB4AFF">
        <w:rPr>
          <w:rFonts w:eastAsia="Times New Roman"/>
          <w:szCs w:val="24"/>
          <w:lang w:eastAsia="de-DE"/>
        </w:rPr>
        <w:t>verlorn</w:t>
      </w:r>
      <w:proofErr w:type="spellEnd"/>
      <w:r w:rsidRPr="00FB4AFF">
        <w:rPr>
          <w:rFonts w:eastAsia="Times New Roman"/>
          <w:szCs w:val="24"/>
          <w:lang w:eastAsia="de-DE"/>
        </w:rPr>
        <w:t xml:space="preserve"> werden/ </w:t>
      </w:r>
      <w:proofErr w:type="spellStart"/>
      <w:r w:rsidRPr="00FB4AFF">
        <w:rPr>
          <w:rFonts w:eastAsia="Times New Roman"/>
          <w:szCs w:val="24"/>
          <w:lang w:eastAsia="de-DE"/>
        </w:rPr>
        <w:t>sundern</w:t>
      </w:r>
      <w:proofErr w:type="spellEnd"/>
      <w:r w:rsidRPr="00FB4AFF">
        <w:rPr>
          <w:rFonts w:eastAsia="Times New Roman"/>
          <w:szCs w:val="24"/>
          <w:lang w:eastAsia="de-DE"/>
        </w:rPr>
        <w:t xml:space="preserve"> erlöse mich (nach deinem worte) von alle meinen </w:t>
      </w:r>
      <w:proofErr w:type="spellStart"/>
      <w:r w:rsidRPr="00FB4AFF">
        <w:rPr>
          <w:rFonts w:eastAsia="Times New Roman"/>
          <w:szCs w:val="24"/>
          <w:lang w:eastAsia="de-DE"/>
        </w:rPr>
        <w:t>missethaten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sünden</w:t>
      </w:r>
      <w:proofErr w:type="spellEnd"/>
      <w:r w:rsidRPr="00FB4AFF">
        <w:rPr>
          <w:rFonts w:eastAsia="Times New Roman"/>
          <w:szCs w:val="24"/>
          <w:lang w:eastAsia="de-DE"/>
        </w:rPr>
        <w:t xml:space="preserve">. </w:t>
      </w:r>
    </w:p>
    <w:p w14:paraId="66302665" w14:textId="77777777" w:rsidR="00FB4AFF" w:rsidRPr="00FB4AFF" w:rsidRDefault="00FB4AFF" w:rsidP="00FB4AFF">
      <w:pPr>
        <w:spacing w:before="100" w:beforeAutospacing="1" w:after="100" w:afterAutospacing="1" w:line="240" w:lineRule="auto"/>
        <w:rPr>
          <w:rFonts w:eastAsia="Times New Roman"/>
          <w:szCs w:val="24"/>
          <w:lang w:eastAsia="de-DE"/>
        </w:rPr>
      </w:pPr>
      <w:proofErr w:type="spellStart"/>
      <w:r w:rsidRPr="00FB4AFF">
        <w:rPr>
          <w:rFonts w:eastAsia="Times New Roman"/>
          <w:szCs w:val="24"/>
          <w:lang w:eastAsia="de-DE"/>
        </w:rPr>
        <w:t>Ic</w:t>
      </w:r>
      <w:proofErr w:type="spellEnd"/>
      <w:r w:rsidRPr="00FB4AFF">
        <w:rPr>
          <w:rFonts w:eastAsia="Times New Roman"/>
          <w:szCs w:val="24"/>
          <w:lang w:eastAsia="de-DE"/>
        </w:rPr>
        <w:t xml:space="preserve">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mein Herr Jesu Christ/ das du empfangen bist/ von dem </w:t>
      </w:r>
      <w:proofErr w:type="spellStart"/>
      <w:r w:rsidRPr="00FB4AFF">
        <w:rPr>
          <w:rFonts w:eastAsia="Times New Roman"/>
          <w:szCs w:val="24"/>
          <w:lang w:eastAsia="de-DE"/>
        </w:rPr>
        <w:t>heyligen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geyst</w:t>
      </w:r>
      <w:proofErr w:type="spellEnd"/>
      <w:r w:rsidRPr="00FB4AFF">
        <w:rPr>
          <w:rFonts w:eastAsia="Times New Roman"/>
          <w:szCs w:val="24"/>
          <w:lang w:eastAsia="de-DE"/>
        </w:rPr>
        <w:t xml:space="preserve">/ on allen menschlichen samen/ Geboren </w:t>
      </w:r>
      <w:proofErr w:type="spellStart"/>
      <w:r w:rsidRPr="00FB4AFF">
        <w:rPr>
          <w:rFonts w:eastAsia="Times New Roman"/>
          <w:szCs w:val="24"/>
          <w:lang w:eastAsia="de-DE"/>
        </w:rPr>
        <w:t>vonn</w:t>
      </w:r>
      <w:proofErr w:type="spellEnd"/>
      <w:r w:rsidRPr="00FB4AFF">
        <w:rPr>
          <w:rFonts w:eastAsia="Times New Roman"/>
          <w:szCs w:val="24"/>
          <w:lang w:eastAsia="de-DE"/>
        </w:rPr>
        <w:t xml:space="preserve"> Marien der </w:t>
      </w:r>
      <w:proofErr w:type="spellStart"/>
      <w:r w:rsidRPr="00FB4AFF">
        <w:rPr>
          <w:rFonts w:eastAsia="Times New Roman"/>
          <w:szCs w:val="24"/>
          <w:lang w:eastAsia="de-DE"/>
        </w:rPr>
        <w:t>reynen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vnbefleckten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ewigkeuschen </w:t>
      </w:r>
      <w:proofErr w:type="spellStart"/>
      <w:r w:rsidRPr="00FB4AFF">
        <w:rPr>
          <w:rFonts w:eastAsia="Times New Roman"/>
          <w:szCs w:val="24"/>
          <w:lang w:eastAsia="de-DE"/>
        </w:rPr>
        <w:t>junckfrawen</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das du mir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allen </w:t>
      </w:r>
      <w:proofErr w:type="spellStart"/>
      <w:r w:rsidRPr="00FB4AFF">
        <w:rPr>
          <w:rFonts w:eastAsia="Times New Roman"/>
          <w:szCs w:val="24"/>
          <w:lang w:eastAsia="de-DE"/>
        </w:rPr>
        <w:t>glaubigen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widerumb</w:t>
      </w:r>
      <w:proofErr w:type="spellEnd"/>
      <w:r w:rsidRPr="00FB4AFF">
        <w:rPr>
          <w:rFonts w:eastAsia="Times New Roman"/>
          <w:szCs w:val="24"/>
          <w:lang w:eastAsia="de-DE"/>
        </w:rPr>
        <w:t xml:space="preserve"> bringest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erwürbest von deinem </w:t>
      </w:r>
      <w:proofErr w:type="spellStart"/>
      <w:r w:rsidRPr="00FB4AFF">
        <w:rPr>
          <w:rFonts w:eastAsia="Times New Roman"/>
          <w:szCs w:val="24"/>
          <w:lang w:eastAsia="de-DE"/>
        </w:rPr>
        <w:t>hymlischen</w:t>
      </w:r>
      <w:proofErr w:type="spellEnd"/>
      <w:r w:rsidRPr="00FB4AFF">
        <w:rPr>
          <w:rFonts w:eastAsia="Times New Roman"/>
          <w:szCs w:val="24"/>
          <w:lang w:eastAsia="de-DE"/>
        </w:rPr>
        <w:t xml:space="preserve"> Vater/ die </w:t>
      </w:r>
      <w:proofErr w:type="spellStart"/>
      <w:r w:rsidRPr="00FB4AFF">
        <w:rPr>
          <w:rFonts w:eastAsia="Times New Roman"/>
          <w:szCs w:val="24"/>
          <w:lang w:eastAsia="de-DE"/>
        </w:rPr>
        <w:t>gnade</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heyligen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geystes</w:t>
      </w:r>
      <w:proofErr w:type="spellEnd"/>
      <w:r w:rsidRPr="00FB4AFF">
        <w:rPr>
          <w:rFonts w:eastAsia="Times New Roman"/>
          <w:szCs w:val="24"/>
          <w:lang w:eastAsia="de-DE"/>
        </w:rPr>
        <w:t xml:space="preserve">/ dir mir entzogen war/ von wegen meiner </w:t>
      </w:r>
      <w:proofErr w:type="spellStart"/>
      <w:r w:rsidRPr="00FB4AFF">
        <w:rPr>
          <w:rFonts w:eastAsia="Times New Roman"/>
          <w:szCs w:val="24"/>
          <w:lang w:eastAsia="de-DE"/>
        </w:rPr>
        <w:t>sünd</w:t>
      </w:r>
      <w:proofErr w:type="spellEnd"/>
      <w:r w:rsidRPr="00FB4AFF">
        <w:rPr>
          <w:rFonts w:eastAsia="Times New Roman"/>
          <w:szCs w:val="24"/>
          <w:lang w:eastAsia="de-DE"/>
        </w:rPr>
        <w:t xml:space="preserve">. </w:t>
      </w:r>
    </w:p>
    <w:p w14:paraId="603DDD1C"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vertrawe</w:t>
      </w:r>
      <w:proofErr w:type="spellEnd"/>
      <w:r w:rsidRPr="00FB4AFF">
        <w:rPr>
          <w:rFonts w:eastAsia="Times New Roman"/>
          <w:szCs w:val="24"/>
          <w:lang w:eastAsia="de-DE"/>
        </w:rPr>
        <w:t xml:space="preserve">/ das der </w:t>
      </w:r>
      <w:proofErr w:type="spellStart"/>
      <w:r w:rsidRPr="00FB4AFF">
        <w:rPr>
          <w:rFonts w:eastAsia="Times New Roman"/>
          <w:szCs w:val="24"/>
          <w:lang w:eastAsia="de-DE"/>
        </w:rPr>
        <w:t>heylige</w:t>
      </w:r>
      <w:proofErr w:type="spellEnd"/>
      <w:r w:rsidRPr="00FB4AFF">
        <w:rPr>
          <w:rFonts w:eastAsia="Times New Roman"/>
          <w:szCs w:val="24"/>
          <w:lang w:eastAsia="de-DE"/>
        </w:rPr>
        <w:t xml:space="preserve"> geist in mich </w:t>
      </w:r>
      <w:proofErr w:type="spellStart"/>
      <w:r w:rsidRPr="00FB4AFF">
        <w:rPr>
          <w:rFonts w:eastAsia="Times New Roman"/>
          <w:szCs w:val="24"/>
          <w:lang w:eastAsia="de-DE"/>
        </w:rPr>
        <w:t>kummen</w:t>
      </w:r>
      <w:proofErr w:type="spellEnd"/>
      <w:r w:rsidRPr="00FB4AFF">
        <w:rPr>
          <w:rFonts w:eastAsia="Times New Roman"/>
          <w:szCs w:val="24"/>
          <w:lang w:eastAsia="de-DE"/>
        </w:rPr>
        <w:t xml:space="preserve"> sey/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krafft</w:t>
      </w:r>
      <w:proofErr w:type="spellEnd"/>
      <w:r w:rsidRPr="00FB4AFF">
        <w:rPr>
          <w:rFonts w:eastAsia="Times New Roman"/>
          <w:szCs w:val="24"/>
          <w:lang w:eastAsia="de-DE"/>
        </w:rPr>
        <w:t xml:space="preserve"> des aller höchsten Gottes/ hat meine </w:t>
      </w:r>
      <w:proofErr w:type="spellStart"/>
      <w:r w:rsidRPr="00FB4AFF">
        <w:rPr>
          <w:rFonts w:eastAsia="Times New Roman"/>
          <w:szCs w:val="24"/>
          <w:lang w:eastAsia="de-DE"/>
        </w:rPr>
        <w:t>seele</w:t>
      </w:r>
      <w:proofErr w:type="spellEnd"/>
      <w:r w:rsidRPr="00FB4AFF">
        <w:rPr>
          <w:rFonts w:eastAsia="Times New Roman"/>
          <w:szCs w:val="24"/>
          <w:lang w:eastAsia="de-DE"/>
        </w:rPr>
        <w:t xml:space="preserve"> (wie Marien) </w:t>
      </w:r>
      <w:proofErr w:type="spellStart"/>
      <w:r w:rsidRPr="00FB4AFF">
        <w:rPr>
          <w:rFonts w:eastAsia="Times New Roman"/>
          <w:szCs w:val="24"/>
          <w:lang w:eastAsia="de-DE"/>
        </w:rPr>
        <w:t>vmbschattet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vmbfangen</w:t>
      </w:r>
      <w:proofErr w:type="spellEnd"/>
      <w:r w:rsidRPr="00FB4AFF">
        <w:rPr>
          <w:rFonts w:eastAsia="Times New Roman"/>
          <w:szCs w:val="24"/>
          <w:lang w:eastAsia="de-DE"/>
        </w:rPr>
        <w:t xml:space="preserve">/ damit ich einen </w:t>
      </w:r>
      <w:proofErr w:type="spellStart"/>
      <w:r w:rsidRPr="00FB4AFF">
        <w:rPr>
          <w:rFonts w:eastAsia="Times New Roman"/>
          <w:szCs w:val="24"/>
          <w:lang w:eastAsia="de-DE"/>
        </w:rPr>
        <w:t>newen</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empfange/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also in deinem </w:t>
      </w:r>
      <w:proofErr w:type="spellStart"/>
      <w:r w:rsidRPr="00FB4AFF">
        <w:rPr>
          <w:rFonts w:eastAsia="Times New Roman"/>
          <w:szCs w:val="24"/>
          <w:lang w:eastAsia="de-DE"/>
        </w:rPr>
        <w:t>ewigbleybenden</w:t>
      </w:r>
      <w:proofErr w:type="spellEnd"/>
      <w:r w:rsidRPr="00FB4AFF">
        <w:rPr>
          <w:rFonts w:eastAsia="Times New Roman"/>
          <w:szCs w:val="24"/>
          <w:lang w:eastAsia="de-DE"/>
        </w:rPr>
        <w:t xml:space="preserve"> lebendigem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vnuerstörlichem</w:t>
      </w:r>
      <w:proofErr w:type="spellEnd"/>
      <w:r w:rsidRPr="00FB4AFF">
        <w:rPr>
          <w:rFonts w:eastAsia="Times New Roman"/>
          <w:szCs w:val="24"/>
          <w:lang w:eastAsia="de-DE"/>
        </w:rPr>
        <w:t xml:space="preserve"> </w:t>
      </w:r>
      <w:proofErr w:type="spellStart"/>
      <w:r w:rsidRPr="00FB4AFF">
        <w:rPr>
          <w:rFonts w:eastAsia="Times New Roman"/>
          <w:szCs w:val="24"/>
          <w:lang w:eastAsia="de-DE"/>
        </w:rPr>
        <w:t>wortte</w:t>
      </w:r>
      <w:proofErr w:type="spellEnd"/>
      <w:r w:rsidRPr="00FB4AFF">
        <w:rPr>
          <w:rFonts w:eastAsia="Times New Roman"/>
          <w:szCs w:val="24"/>
          <w:lang w:eastAsia="de-DE"/>
        </w:rPr>
        <w:t xml:space="preserve">/ </w:t>
      </w:r>
      <w:proofErr w:type="spellStart"/>
      <w:r w:rsidRPr="00FB4AFF">
        <w:rPr>
          <w:rFonts w:eastAsia="Times New Roman"/>
          <w:szCs w:val="24"/>
          <w:lang w:eastAsia="de-DE"/>
        </w:rPr>
        <w:t>widerumb</w:t>
      </w:r>
      <w:proofErr w:type="spellEnd"/>
      <w:r w:rsidRPr="00FB4AFF">
        <w:rPr>
          <w:rFonts w:eastAsia="Times New Roman"/>
          <w:szCs w:val="24"/>
          <w:lang w:eastAsia="de-DE"/>
        </w:rPr>
        <w:t xml:space="preserve"> </w:t>
      </w:r>
      <w:proofErr w:type="spellStart"/>
      <w:r w:rsidRPr="00FB4AFF">
        <w:rPr>
          <w:rFonts w:eastAsia="Times New Roman"/>
          <w:szCs w:val="24"/>
          <w:lang w:eastAsia="de-DE"/>
        </w:rPr>
        <w:t>newe</w:t>
      </w:r>
      <w:proofErr w:type="spellEnd"/>
      <w:r w:rsidRPr="00FB4AFF">
        <w:rPr>
          <w:rFonts w:eastAsia="Times New Roman"/>
          <w:szCs w:val="24"/>
          <w:lang w:eastAsia="de-DE"/>
        </w:rPr>
        <w:t xml:space="preserve"> </w:t>
      </w:r>
      <w:proofErr w:type="spellStart"/>
      <w:r w:rsidRPr="00FB4AFF">
        <w:rPr>
          <w:rFonts w:eastAsia="Times New Roman"/>
          <w:szCs w:val="24"/>
          <w:lang w:eastAsia="de-DE"/>
        </w:rPr>
        <w:t>geborn</w:t>
      </w:r>
      <w:proofErr w:type="spellEnd"/>
      <w:r w:rsidRPr="00FB4AFF">
        <w:rPr>
          <w:rFonts w:eastAsia="Times New Roman"/>
          <w:szCs w:val="24"/>
          <w:lang w:eastAsia="de-DE"/>
        </w:rPr>
        <w:t xml:space="preserve"> werde/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sehen möge das </w:t>
      </w:r>
      <w:proofErr w:type="spellStart"/>
      <w:r w:rsidRPr="00FB4AFF">
        <w:rPr>
          <w:rFonts w:eastAsia="Times New Roman"/>
          <w:szCs w:val="24"/>
          <w:lang w:eastAsia="de-DE"/>
        </w:rPr>
        <w:t>reych</w:t>
      </w:r>
      <w:proofErr w:type="spellEnd"/>
      <w:r w:rsidRPr="00FB4AFF">
        <w:rPr>
          <w:rFonts w:eastAsia="Times New Roman"/>
          <w:szCs w:val="24"/>
          <w:lang w:eastAsia="de-DE"/>
        </w:rPr>
        <w:t xml:space="preserve"> Gottes/ Denn du bist ja des lebendigen Gottes </w:t>
      </w:r>
      <w:proofErr w:type="spellStart"/>
      <w:r w:rsidRPr="00FB4AFF">
        <w:rPr>
          <w:rFonts w:eastAsia="Times New Roman"/>
          <w:szCs w:val="24"/>
          <w:lang w:eastAsia="de-DE"/>
        </w:rPr>
        <w:t>sun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darumb</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w:t>
      </w:r>
      <w:proofErr w:type="spellEnd"/>
      <w:r w:rsidRPr="00FB4AFF">
        <w:rPr>
          <w:rFonts w:eastAsia="Times New Roman"/>
          <w:szCs w:val="24"/>
          <w:lang w:eastAsia="de-DE"/>
        </w:rPr>
        <w:t xml:space="preserve"> worden/ das wir elenden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von </w:t>
      </w:r>
      <w:proofErr w:type="spellStart"/>
      <w:r w:rsidRPr="00FB4AFF">
        <w:rPr>
          <w:rFonts w:eastAsia="Times New Roman"/>
          <w:szCs w:val="24"/>
          <w:lang w:eastAsia="de-DE"/>
        </w:rPr>
        <w:t>vnser</w:t>
      </w:r>
      <w:proofErr w:type="spellEnd"/>
      <w:r w:rsidRPr="00FB4AFF">
        <w:rPr>
          <w:rFonts w:eastAsia="Times New Roman"/>
          <w:szCs w:val="24"/>
          <w:lang w:eastAsia="de-DE"/>
        </w:rPr>
        <w:t xml:space="preserve"> sündlichen </w:t>
      </w:r>
      <w:proofErr w:type="spellStart"/>
      <w:r w:rsidRPr="00FB4AFF">
        <w:rPr>
          <w:rFonts w:eastAsia="Times New Roman"/>
          <w:szCs w:val="24"/>
          <w:lang w:eastAsia="de-DE"/>
        </w:rPr>
        <w:t>geburt</w:t>
      </w:r>
      <w:proofErr w:type="spellEnd"/>
      <w:r w:rsidRPr="00FB4AFF">
        <w:rPr>
          <w:rFonts w:eastAsia="Times New Roman"/>
          <w:szCs w:val="24"/>
          <w:lang w:eastAsia="de-DE"/>
        </w:rPr>
        <w:t xml:space="preserve">/ durch deine </w:t>
      </w:r>
      <w:proofErr w:type="spellStart"/>
      <w:r w:rsidRPr="00FB4AFF">
        <w:rPr>
          <w:rFonts w:eastAsia="Times New Roman"/>
          <w:szCs w:val="24"/>
          <w:lang w:eastAsia="de-DE"/>
        </w:rPr>
        <w:t>heylige</w:t>
      </w:r>
      <w:proofErr w:type="spellEnd"/>
      <w:r w:rsidRPr="00FB4AFF">
        <w:rPr>
          <w:rFonts w:eastAsia="Times New Roman"/>
          <w:szCs w:val="24"/>
          <w:lang w:eastAsia="de-DE"/>
        </w:rPr>
        <w:t xml:space="preserve"> </w:t>
      </w:r>
      <w:proofErr w:type="spellStart"/>
      <w:r w:rsidRPr="00FB4AFF">
        <w:rPr>
          <w:rFonts w:eastAsia="Times New Roman"/>
          <w:szCs w:val="24"/>
          <w:lang w:eastAsia="de-DE"/>
        </w:rPr>
        <w:t>vnbefleckte</w:t>
      </w:r>
      <w:proofErr w:type="spellEnd"/>
      <w:r w:rsidRPr="00FB4AFF">
        <w:rPr>
          <w:rFonts w:eastAsia="Times New Roman"/>
          <w:szCs w:val="24"/>
          <w:lang w:eastAsia="de-DE"/>
        </w:rPr>
        <w:t xml:space="preserve"> </w:t>
      </w:r>
      <w:proofErr w:type="spellStart"/>
      <w:r w:rsidRPr="00FB4AFF">
        <w:rPr>
          <w:rFonts w:eastAsia="Times New Roman"/>
          <w:szCs w:val="24"/>
          <w:lang w:eastAsia="de-DE"/>
        </w:rPr>
        <w:t>geburt</w:t>
      </w:r>
      <w:proofErr w:type="spellEnd"/>
      <w:r w:rsidRPr="00FB4AFF">
        <w:rPr>
          <w:rFonts w:eastAsia="Times New Roman"/>
          <w:szCs w:val="24"/>
          <w:lang w:eastAsia="de-DE"/>
        </w:rPr>
        <w:t xml:space="preserve">/ als </w:t>
      </w:r>
      <w:proofErr w:type="spellStart"/>
      <w:r w:rsidRPr="00FB4AFF">
        <w:rPr>
          <w:rFonts w:eastAsia="Times New Roman"/>
          <w:szCs w:val="24"/>
          <w:lang w:eastAsia="de-DE"/>
        </w:rPr>
        <w:t>auß</w:t>
      </w:r>
      <w:proofErr w:type="spellEnd"/>
      <w:r w:rsidRPr="00FB4AFF">
        <w:rPr>
          <w:rFonts w:eastAsia="Times New Roman"/>
          <w:szCs w:val="24"/>
          <w:lang w:eastAsia="de-DE"/>
        </w:rPr>
        <w:t xml:space="preserve"> </w:t>
      </w:r>
      <w:proofErr w:type="spellStart"/>
      <w:r w:rsidRPr="00FB4AFF">
        <w:rPr>
          <w:rFonts w:eastAsia="Times New Roman"/>
          <w:szCs w:val="24"/>
          <w:lang w:eastAsia="de-DE"/>
        </w:rPr>
        <w:t>gnaden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gereyniget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durch dich </w:t>
      </w:r>
      <w:proofErr w:type="spellStart"/>
      <w:r w:rsidRPr="00FB4AFF">
        <w:rPr>
          <w:rFonts w:eastAsia="Times New Roman"/>
          <w:szCs w:val="24"/>
          <w:lang w:eastAsia="de-DE"/>
        </w:rPr>
        <w:t>kinder</w:t>
      </w:r>
      <w:proofErr w:type="spellEnd"/>
      <w:r w:rsidRPr="00FB4AFF">
        <w:rPr>
          <w:rFonts w:eastAsia="Times New Roman"/>
          <w:szCs w:val="24"/>
          <w:lang w:eastAsia="de-DE"/>
        </w:rPr>
        <w:t xml:space="preserve"> Gottes geworden. </w:t>
      </w:r>
    </w:p>
    <w:p w14:paraId="40587501"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auch/ das du gelitten hast </w:t>
      </w:r>
      <w:proofErr w:type="spellStart"/>
      <w:r w:rsidRPr="00FB4AFF">
        <w:rPr>
          <w:rFonts w:eastAsia="Times New Roman"/>
          <w:szCs w:val="24"/>
          <w:lang w:eastAsia="de-DE"/>
        </w:rPr>
        <w:t>vnder</w:t>
      </w:r>
      <w:proofErr w:type="spellEnd"/>
      <w:r w:rsidRPr="00FB4AFF">
        <w:rPr>
          <w:rFonts w:eastAsia="Times New Roman"/>
          <w:szCs w:val="24"/>
          <w:lang w:eastAsia="de-DE"/>
        </w:rPr>
        <w:t xml:space="preserve"> dem Richter Pontio Pilato/ gecreutziget/ gestorben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begraben worden/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das alles von meiner Sünden wegen/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das du mich von dem ewigen </w:t>
      </w:r>
      <w:proofErr w:type="spellStart"/>
      <w:r w:rsidRPr="00FB4AFF">
        <w:rPr>
          <w:rFonts w:eastAsia="Times New Roman"/>
          <w:szCs w:val="24"/>
          <w:lang w:eastAsia="de-DE"/>
        </w:rPr>
        <w:t>Creütz</w:t>
      </w:r>
      <w:proofErr w:type="spellEnd"/>
      <w:r w:rsidRPr="00FB4AFF">
        <w:rPr>
          <w:rFonts w:eastAsia="Times New Roman"/>
          <w:szCs w:val="24"/>
          <w:lang w:eastAsia="de-DE"/>
        </w:rPr>
        <w:t xml:space="preserve">/ </w:t>
      </w:r>
      <w:proofErr w:type="spellStart"/>
      <w:r w:rsidRPr="00FB4AFF">
        <w:rPr>
          <w:rFonts w:eastAsia="Times New Roman"/>
          <w:szCs w:val="24"/>
          <w:lang w:eastAsia="de-DE"/>
        </w:rPr>
        <w:t>marter</w:t>
      </w:r>
      <w:proofErr w:type="spellEnd"/>
      <w:r w:rsidRPr="00FB4AFF">
        <w:rPr>
          <w:rFonts w:eastAsia="Times New Roman"/>
          <w:szCs w:val="24"/>
          <w:lang w:eastAsia="de-DE"/>
        </w:rPr>
        <w:t xml:space="preserve">/ </w:t>
      </w:r>
      <w:proofErr w:type="spellStart"/>
      <w:r w:rsidRPr="00FB4AFF">
        <w:rPr>
          <w:rFonts w:eastAsia="Times New Roman"/>
          <w:szCs w:val="24"/>
          <w:lang w:eastAsia="de-DE"/>
        </w:rPr>
        <w:t>leyden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todt/ durch dein </w:t>
      </w:r>
      <w:proofErr w:type="spellStart"/>
      <w:r w:rsidRPr="00FB4AFF">
        <w:rPr>
          <w:rFonts w:eastAsia="Times New Roman"/>
          <w:szCs w:val="24"/>
          <w:lang w:eastAsia="de-DE"/>
        </w:rPr>
        <w:t>Creütz</w:t>
      </w:r>
      <w:proofErr w:type="spellEnd"/>
      <w:r w:rsidRPr="00FB4AFF">
        <w:rPr>
          <w:rFonts w:eastAsia="Times New Roman"/>
          <w:szCs w:val="24"/>
          <w:lang w:eastAsia="de-DE"/>
        </w:rPr>
        <w:t xml:space="preserve">/ </w:t>
      </w:r>
      <w:proofErr w:type="spellStart"/>
      <w:r w:rsidRPr="00FB4AFF">
        <w:rPr>
          <w:rFonts w:eastAsia="Times New Roman"/>
          <w:szCs w:val="24"/>
          <w:lang w:eastAsia="de-DE"/>
        </w:rPr>
        <w:t>leyden</w:t>
      </w:r>
      <w:proofErr w:type="spellEnd"/>
      <w:r w:rsidRPr="00FB4AFF">
        <w:rPr>
          <w:rFonts w:eastAsia="Times New Roman"/>
          <w:szCs w:val="24"/>
          <w:lang w:eastAsia="de-DE"/>
        </w:rPr>
        <w:t xml:space="preserve">/ angst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not/ </w:t>
      </w:r>
      <w:proofErr w:type="spellStart"/>
      <w:r w:rsidRPr="00FB4AFF">
        <w:rPr>
          <w:rFonts w:eastAsia="Times New Roman"/>
          <w:szCs w:val="24"/>
          <w:lang w:eastAsia="de-DE"/>
        </w:rPr>
        <w:t>marter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bitterlich sterben/ auch durch dein </w:t>
      </w:r>
      <w:proofErr w:type="spellStart"/>
      <w:r w:rsidRPr="00FB4AFF">
        <w:rPr>
          <w:rFonts w:eastAsia="Times New Roman"/>
          <w:szCs w:val="24"/>
          <w:lang w:eastAsia="de-DE"/>
        </w:rPr>
        <w:t>rosenfarbes</w:t>
      </w:r>
      <w:proofErr w:type="spellEnd"/>
      <w:r w:rsidRPr="00FB4AFF">
        <w:rPr>
          <w:rFonts w:eastAsia="Times New Roman"/>
          <w:szCs w:val="24"/>
          <w:lang w:eastAsia="de-DE"/>
        </w:rPr>
        <w:t xml:space="preserve"> </w:t>
      </w:r>
      <w:proofErr w:type="spellStart"/>
      <w:r w:rsidRPr="00FB4AFF">
        <w:rPr>
          <w:rFonts w:eastAsia="Times New Roman"/>
          <w:szCs w:val="24"/>
          <w:lang w:eastAsia="de-DE"/>
        </w:rPr>
        <w:t>blut</w:t>
      </w:r>
      <w:proofErr w:type="spellEnd"/>
      <w:r w:rsidRPr="00FB4AFF">
        <w:rPr>
          <w:rFonts w:eastAsia="Times New Roman"/>
          <w:szCs w:val="24"/>
          <w:lang w:eastAsia="de-DE"/>
        </w:rPr>
        <w:t xml:space="preserve">/ erlösest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kaufftest</w:t>
      </w:r>
      <w:proofErr w:type="spellEnd"/>
      <w:r w:rsidRPr="00FB4AFF">
        <w:rPr>
          <w:rFonts w:eastAsia="Times New Roman"/>
          <w:szCs w:val="24"/>
          <w:lang w:eastAsia="de-DE"/>
        </w:rPr>
        <w:t xml:space="preserve">/ Inn dem denn deine </w:t>
      </w:r>
      <w:proofErr w:type="spellStart"/>
      <w:r w:rsidRPr="00FB4AFF">
        <w:rPr>
          <w:rFonts w:eastAsia="Times New Roman"/>
          <w:szCs w:val="24"/>
          <w:lang w:eastAsia="de-DE"/>
        </w:rPr>
        <w:t>allergröste</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höchste liebe/ gegen </w:t>
      </w:r>
      <w:proofErr w:type="spellStart"/>
      <w:r w:rsidRPr="00FB4AFF">
        <w:rPr>
          <w:rFonts w:eastAsia="Times New Roman"/>
          <w:szCs w:val="24"/>
          <w:lang w:eastAsia="de-DE"/>
        </w:rPr>
        <w:t>vns</w:t>
      </w:r>
      <w:proofErr w:type="spellEnd"/>
      <w:r w:rsidRPr="00FB4AFF">
        <w:rPr>
          <w:rFonts w:eastAsia="Times New Roman"/>
          <w:szCs w:val="24"/>
          <w:lang w:eastAsia="de-DE"/>
        </w:rPr>
        <w:t xml:space="preserve"> armen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erkennet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denn du hast </w:t>
      </w:r>
      <w:proofErr w:type="spellStart"/>
      <w:r w:rsidRPr="00FB4AFF">
        <w:rPr>
          <w:rFonts w:eastAsia="Times New Roman"/>
          <w:szCs w:val="24"/>
          <w:lang w:eastAsia="de-DE"/>
        </w:rPr>
        <w:t>vnns</w:t>
      </w:r>
      <w:proofErr w:type="spellEnd"/>
      <w:r w:rsidRPr="00FB4AFF">
        <w:rPr>
          <w:rFonts w:eastAsia="Times New Roman"/>
          <w:szCs w:val="24"/>
          <w:lang w:eastAsia="de-DE"/>
        </w:rPr>
        <w:t xml:space="preserve"> ja also dein schweres </w:t>
      </w:r>
      <w:proofErr w:type="spellStart"/>
      <w:r w:rsidRPr="00FB4AFF">
        <w:rPr>
          <w:rFonts w:eastAsia="Times New Roman"/>
          <w:szCs w:val="24"/>
          <w:lang w:eastAsia="de-DE"/>
        </w:rPr>
        <w:t>Creütze</w:t>
      </w:r>
      <w:proofErr w:type="spellEnd"/>
      <w:r w:rsidRPr="00FB4AFF">
        <w:rPr>
          <w:rFonts w:eastAsia="Times New Roman"/>
          <w:szCs w:val="24"/>
          <w:lang w:eastAsia="de-DE"/>
        </w:rPr>
        <w:t xml:space="preserve">/ in ein </w:t>
      </w:r>
      <w:proofErr w:type="spellStart"/>
      <w:r w:rsidRPr="00FB4AFF">
        <w:rPr>
          <w:rFonts w:eastAsia="Times New Roman"/>
          <w:szCs w:val="24"/>
          <w:lang w:eastAsia="de-DE"/>
        </w:rPr>
        <w:t>leycht</w:t>
      </w:r>
      <w:proofErr w:type="spellEnd"/>
      <w:r w:rsidRPr="00FB4AFF">
        <w:rPr>
          <w:rFonts w:eastAsia="Times New Roman"/>
          <w:szCs w:val="24"/>
          <w:lang w:eastAsia="de-DE"/>
        </w:rPr>
        <w:t xml:space="preserve"> joch/ dein bitter </w:t>
      </w:r>
      <w:proofErr w:type="spellStart"/>
      <w:r w:rsidRPr="00FB4AFF">
        <w:rPr>
          <w:rFonts w:eastAsia="Times New Roman"/>
          <w:szCs w:val="24"/>
          <w:lang w:eastAsia="de-DE"/>
        </w:rPr>
        <w:t>leyden</w:t>
      </w:r>
      <w:proofErr w:type="spellEnd"/>
      <w:r w:rsidRPr="00FB4AFF">
        <w:rPr>
          <w:rFonts w:eastAsia="Times New Roman"/>
          <w:szCs w:val="24"/>
          <w:lang w:eastAsia="de-DE"/>
        </w:rPr>
        <w:t xml:space="preserve">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eine </w:t>
      </w:r>
      <w:proofErr w:type="spellStart"/>
      <w:r w:rsidRPr="00FB4AFF">
        <w:rPr>
          <w:rFonts w:eastAsia="Times New Roman"/>
          <w:szCs w:val="24"/>
          <w:lang w:eastAsia="de-DE"/>
        </w:rPr>
        <w:t>vnuergenckliche</w:t>
      </w:r>
      <w:proofErr w:type="spellEnd"/>
      <w:r w:rsidRPr="00FB4AFF">
        <w:rPr>
          <w:rFonts w:eastAsia="Times New Roman"/>
          <w:szCs w:val="24"/>
          <w:lang w:eastAsia="de-DE"/>
        </w:rPr>
        <w:t xml:space="preserve"> </w:t>
      </w:r>
      <w:proofErr w:type="spellStart"/>
      <w:r w:rsidRPr="00FB4AFF">
        <w:rPr>
          <w:rFonts w:eastAsia="Times New Roman"/>
          <w:szCs w:val="24"/>
          <w:lang w:eastAsia="de-DE"/>
        </w:rPr>
        <w:t>freüde</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deinen </w:t>
      </w:r>
      <w:proofErr w:type="spellStart"/>
      <w:r w:rsidRPr="00FB4AFF">
        <w:rPr>
          <w:rFonts w:eastAsia="Times New Roman"/>
          <w:szCs w:val="24"/>
          <w:lang w:eastAsia="de-DE"/>
        </w:rPr>
        <w:t>grymmigen</w:t>
      </w:r>
      <w:proofErr w:type="spellEnd"/>
      <w:r w:rsidRPr="00FB4AFF">
        <w:rPr>
          <w:rFonts w:eastAsia="Times New Roman"/>
          <w:szCs w:val="24"/>
          <w:lang w:eastAsia="de-DE"/>
        </w:rPr>
        <w:t xml:space="preserve"> todt/ in ein ewig leben verwandelt/ </w:t>
      </w:r>
      <w:proofErr w:type="spellStart"/>
      <w:r w:rsidRPr="00FB4AFF">
        <w:rPr>
          <w:rFonts w:eastAsia="Times New Roman"/>
          <w:szCs w:val="24"/>
          <w:lang w:eastAsia="de-DE"/>
        </w:rPr>
        <w:t>Darumb</w:t>
      </w:r>
      <w:proofErr w:type="spellEnd"/>
      <w:r w:rsidRPr="00FB4AFF">
        <w:rPr>
          <w:rFonts w:eastAsia="Times New Roman"/>
          <w:szCs w:val="24"/>
          <w:lang w:eastAsia="de-DE"/>
        </w:rPr>
        <w:t xml:space="preserve"> sag ich dir lob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danck</w:t>
      </w:r>
      <w:proofErr w:type="spellEnd"/>
      <w:r w:rsidRPr="00FB4AFF">
        <w:rPr>
          <w:rFonts w:eastAsia="Times New Roman"/>
          <w:szCs w:val="24"/>
          <w:lang w:eastAsia="de-DE"/>
        </w:rPr>
        <w:t xml:space="preserve"> mein </w:t>
      </w:r>
      <w:proofErr w:type="spellStart"/>
      <w:r w:rsidRPr="00FB4AFF">
        <w:rPr>
          <w:rFonts w:eastAsia="Times New Roman"/>
          <w:szCs w:val="24"/>
          <w:lang w:eastAsia="de-DE"/>
        </w:rPr>
        <w:t>gnediger</w:t>
      </w:r>
      <w:proofErr w:type="spellEnd"/>
      <w:r w:rsidRPr="00FB4AFF">
        <w:rPr>
          <w:rFonts w:eastAsia="Times New Roman"/>
          <w:szCs w:val="24"/>
          <w:lang w:eastAsia="de-DE"/>
        </w:rPr>
        <w:t xml:space="preserve"> Herr Jesu Christe/ </w:t>
      </w:r>
      <w:proofErr w:type="spellStart"/>
      <w:r w:rsidRPr="00FB4AFF">
        <w:rPr>
          <w:rFonts w:eastAsia="Times New Roman"/>
          <w:szCs w:val="24"/>
          <w:lang w:eastAsia="de-DE"/>
        </w:rPr>
        <w:t>ymmer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ewigklich</w:t>
      </w:r>
      <w:proofErr w:type="spellEnd"/>
      <w:r w:rsidRPr="00FB4AFF">
        <w:rPr>
          <w:rFonts w:eastAsia="Times New Roman"/>
          <w:szCs w:val="24"/>
          <w:lang w:eastAsia="de-DE"/>
        </w:rPr>
        <w:t xml:space="preserve">. </w:t>
      </w:r>
    </w:p>
    <w:p w14:paraId="1C8D8E8B"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mein </w:t>
      </w:r>
      <w:proofErr w:type="spellStart"/>
      <w:r w:rsidRPr="00FB4AFF">
        <w:rPr>
          <w:rFonts w:eastAsia="Times New Roman"/>
          <w:szCs w:val="24"/>
          <w:lang w:eastAsia="de-DE"/>
        </w:rPr>
        <w:t>barmhertziger</w:t>
      </w:r>
      <w:proofErr w:type="spellEnd"/>
      <w:r w:rsidRPr="00FB4AFF">
        <w:rPr>
          <w:rFonts w:eastAsia="Times New Roman"/>
          <w:szCs w:val="24"/>
          <w:lang w:eastAsia="de-DE"/>
        </w:rPr>
        <w:t xml:space="preserve"> Christe/ Das du zu der hellen </w:t>
      </w:r>
      <w:proofErr w:type="spellStart"/>
      <w:r w:rsidRPr="00FB4AFF">
        <w:rPr>
          <w:rFonts w:eastAsia="Times New Roman"/>
          <w:szCs w:val="24"/>
          <w:lang w:eastAsia="de-DE"/>
        </w:rPr>
        <w:t>herunder</w:t>
      </w:r>
      <w:proofErr w:type="spellEnd"/>
      <w:r w:rsidRPr="00FB4AFF">
        <w:rPr>
          <w:rFonts w:eastAsia="Times New Roman"/>
          <w:szCs w:val="24"/>
          <w:lang w:eastAsia="de-DE"/>
        </w:rPr>
        <w:t xml:space="preserve"> </w:t>
      </w:r>
      <w:proofErr w:type="spellStart"/>
      <w:r w:rsidRPr="00FB4AFF">
        <w:rPr>
          <w:rFonts w:eastAsia="Times New Roman"/>
          <w:szCs w:val="24"/>
          <w:lang w:eastAsia="de-DE"/>
        </w:rPr>
        <w:t>gestigen</w:t>
      </w:r>
      <w:proofErr w:type="spellEnd"/>
      <w:r w:rsidRPr="00FB4AFF">
        <w:rPr>
          <w:rFonts w:eastAsia="Times New Roman"/>
          <w:szCs w:val="24"/>
          <w:lang w:eastAsia="de-DE"/>
        </w:rPr>
        <w:t xml:space="preserve"> bist/ den </w:t>
      </w:r>
      <w:proofErr w:type="spellStart"/>
      <w:r w:rsidRPr="00FB4AFF">
        <w:rPr>
          <w:rFonts w:eastAsia="Times New Roman"/>
          <w:szCs w:val="24"/>
          <w:lang w:eastAsia="de-DE"/>
        </w:rPr>
        <w:t>Teüffel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alle seine </w:t>
      </w:r>
      <w:proofErr w:type="spellStart"/>
      <w:r w:rsidRPr="00FB4AFF">
        <w:rPr>
          <w:rFonts w:eastAsia="Times New Roman"/>
          <w:szCs w:val="24"/>
          <w:lang w:eastAsia="de-DE"/>
        </w:rPr>
        <w:t>gewalt</w:t>
      </w:r>
      <w:proofErr w:type="spellEnd"/>
      <w:r w:rsidRPr="00FB4AFF">
        <w:rPr>
          <w:rFonts w:eastAsia="Times New Roman"/>
          <w:szCs w:val="24"/>
          <w:lang w:eastAsia="de-DE"/>
        </w:rPr>
        <w:t xml:space="preserve">/ </w:t>
      </w:r>
      <w:proofErr w:type="spellStart"/>
      <w:r w:rsidRPr="00FB4AFF">
        <w:rPr>
          <w:rFonts w:eastAsia="Times New Roman"/>
          <w:szCs w:val="24"/>
          <w:lang w:eastAsia="de-DE"/>
        </w:rPr>
        <w:t>list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boßheyt</w:t>
      </w:r>
      <w:proofErr w:type="spellEnd"/>
      <w:r w:rsidRPr="00FB4AFF">
        <w:rPr>
          <w:rFonts w:eastAsia="Times New Roman"/>
          <w:szCs w:val="24"/>
          <w:lang w:eastAsia="de-DE"/>
        </w:rPr>
        <w:t xml:space="preserve">/ mir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deinen </w:t>
      </w:r>
      <w:proofErr w:type="spellStart"/>
      <w:r w:rsidRPr="00FB4AFF">
        <w:rPr>
          <w:rFonts w:eastAsia="Times New Roman"/>
          <w:szCs w:val="24"/>
          <w:lang w:eastAsia="de-DE"/>
        </w:rPr>
        <w:t>glaubigen</w:t>
      </w:r>
      <w:proofErr w:type="spellEnd"/>
      <w:r w:rsidRPr="00FB4AFF">
        <w:rPr>
          <w:rFonts w:eastAsia="Times New Roman"/>
          <w:szCs w:val="24"/>
          <w:lang w:eastAsia="de-DE"/>
        </w:rPr>
        <w:t xml:space="preserve"> zu </w:t>
      </w:r>
      <w:proofErr w:type="spellStart"/>
      <w:r w:rsidRPr="00FB4AFF">
        <w:rPr>
          <w:rFonts w:eastAsia="Times New Roman"/>
          <w:szCs w:val="24"/>
          <w:lang w:eastAsia="de-DE"/>
        </w:rPr>
        <w:t>dempffen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gefangen zu </w:t>
      </w:r>
      <w:proofErr w:type="spellStart"/>
      <w:r w:rsidRPr="00FB4AFF">
        <w:rPr>
          <w:rFonts w:eastAsia="Times New Roman"/>
          <w:szCs w:val="24"/>
          <w:lang w:eastAsia="de-DE"/>
        </w:rPr>
        <w:t>nemen</w:t>
      </w:r>
      <w:proofErr w:type="spellEnd"/>
      <w:r w:rsidRPr="00FB4AFF">
        <w:rPr>
          <w:rFonts w:eastAsia="Times New Roman"/>
          <w:szCs w:val="24"/>
          <w:lang w:eastAsia="de-DE"/>
        </w:rPr>
        <w:t xml:space="preserve">/ das mir der </w:t>
      </w:r>
      <w:proofErr w:type="spellStart"/>
      <w:r w:rsidRPr="00FB4AFF">
        <w:rPr>
          <w:rFonts w:eastAsia="Times New Roman"/>
          <w:szCs w:val="24"/>
          <w:lang w:eastAsia="de-DE"/>
        </w:rPr>
        <w:t>Teüffel</w:t>
      </w:r>
      <w:proofErr w:type="spellEnd"/>
      <w:r w:rsidRPr="00FB4AFF">
        <w:rPr>
          <w:rFonts w:eastAsia="Times New Roman"/>
          <w:szCs w:val="24"/>
          <w:lang w:eastAsia="de-DE"/>
        </w:rPr>
        <w:t xml:space="preserve"> </w:t>
      </w:r>
      <w:proofErr w:type="spellStart"/>
      <w:r w:rsidRPr="00FB4AFF">
        <w:rPr>
          <w:rFonts w:eastAsia="Times New Roman"/>
          <w:szCs w:val="24"/>
          <w:lang w:eastAsia="de-DE"/>
        </w:rPr>
        <w:t>hynfürt</w:t>
      </w:r>
      <w:proofErr w:type="spellEnd"/>
      <w:r w:rsidRPr="00FB4AFF">
        <w:rPr>
          <w:rFonts w:eastAsia="Times New Roman"/>
          <w:szCs w:val="24"/>
          <w:lang w:eastAsia="de-DE"/>
        </w:rPr>
        <w:t xml:space="preserve"> </w:t>
      </w:r>
      <w:proofErr w:type="spellStart"/>
      <w:r w:rsidRPr="00FB4AFF">
        <w:rPr>
          <w:rFonts w:eastAsia="Times New Roman"/>
          <w:szCs w:val="24"/>
          <w:lang w:eastAsia="de-DE"/>
        </w:rPr>
        <w:t>nit</w:t>
      </w:r>
      <w:proofErr w:type="spellEnd"/>
      <w:r w:rsidRPr="00FB4AFF">
        <w:rPr>
          <w:rFonts w:eastAsia="Times New Roman"/>
          <w:szCs w:val="24"/>
          <w:lang w:eastAsia="de-DE"/>
        </w:rPr>
        <w:t xml:space="preserve"> schaden </w:t>
      </w:r>
      <w:proofErr w:type="spellStart"/>
      <w:r w:rsidRPr="00FB4AFF">
        <w:rPr>
          <w:rFonts w:eastAsia="Times New Roman"/>
          <w:szCs w:val="24"/>
          <w:lang w:eastAsia="de-DE"/>
        </w:rPr>
        <w:t>kan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mich von der hellen </w:t>
      </w:r>
      <w:proofErr w:type="spellStart"/>
      <w:r w:rsidRPr="00FB4AFF">
        <w:rPr>
          <w:rFonts w:eastAsia="Times New Roman"/>
          <w:szCs w:val="24"/>
          <w:lang w:eastAsia="de-DE"/>
        </w:rPr>
        <w:t>peyn</w:t>
      </w:r>
      <w:proofErr w:type="spellEnd"/>
      <w:r w:rsidRPr="00FB4AFF">
        <w:rPr>
          <w:rFonts w:eastAsia="Times New Roman"/>
          <w:szCs w:val="24"/>
          <w:lang w:eastAsia="de-DE"/>
        </w:rPr>
        <w:t xml:space="preserve"> erlöset/ den selbigen auch </w:t>
      </w:r>
      <w:proofErr w:type="spellStart"/>
      <w:r w:rsidRPr="00FB4AFF">
        <w:rPr>
          <w:rFonts w:eastAsia="Times New Roman"/>
          <w:szCs w:val="24"/>
          <w:lang w:eastAsia="de-DE"/>
        </w:rPr>
        <w:t>vnschedlich</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verdienstlich gemacht/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am dritten tage/ </w:t>
      </w:r>
      <w:proofErr w:type="spellStart"/>
      <w:r w:rsidRPr="00FB4AFF">
        <w:rPr>
          <w:rFonts w:eastAsia="Times New Roman"/>
          <w:szCs w:val="24"/>
          <w:lang w:eastAsia="de-DE"/>
        </w:rPr>
        <w:t>geyst</w:t>
      </w:r>
      <w:proofErr w:type="spellEnd"/>
      <w:r w:rsidRPr="00FB4AFF">
        <w:rPr>
          <w:rFonts w:eastAsia="Times New Roman"/>
          <w:szCs w:val="24"/>
          <w:lang w:eastAsia="de-DE"/>
        </w:rPr>
        <w:t xml:space="preserve">/ </w:t>
      </w:r>
      <w:proofErr w:type="spellStart"/>
      <w:r w:rsidRPr="00FB4AFF">
        <w:rPr>
          <w:rFonts w:eastAsia="Times New Roman"/>
          <w:szCs w:val="24"/>
          <w:lang w:eastAsia="de-DE"/>
        </w:rPr>
        <w:t>seele</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leyb</w:t>
      </w:r>
      <w:proofErr w:type="spellEnd"/>
      <w:r w:rsidRPr="00FB4AFF">
        <w:rPr>
          <w:rFonts w:eastAsia="Times New Roman"/>
          <w:szCs w:val="24"/>
          <w:lang w:eastAsia="de-DE"/>
        </w:rPr>
        <w:t xml:space="preserve"> im grabe </w:t>
      </w:r>
      <w:proofErr w:type="spellStart"/>
      <w:r w:rsidRPr="00FB4AFF">
        <w:rPr>
          <w:rFonts w:eastAsia="Times New Roman"/>
          <w:szCs w:val="24"/>
          <w:lang w:eastAsia="de-DE"/>
        </w:rPr>
        <w:t>widerumb</w:t>
      </w:r>
      <w:proofErr w:type="spellEnd"/>
      <w:r w:rsidRPr="00FB4AFF">
        <w:rPr>
          <w:rFonts w:eastAsia="Times New Roman"/>
          <w:szCs w:val="24"/>
          <w:lang w:eastAsia="de-DE"/>
        </w:rPr>
        <w:t xml:space="preserve"> mit einander </w:t>
      </w:r>
      <w:proofErr w:type="spellStart"/>
      <w:r w:rsidRPr="00FB4AFF">
        <w:rPr>
          <w:rFonts w:eastAsia="Times New Roman"/>
          <w:szCs w:val="24"/>
          <w:lang w:eastAsia="de-DE"/>
        </w:rPr>
        <w:t>geeyniget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als ein </w:t>
      </w:r>
      <w:proofErr w:type="spellStart"/>
      <w:r w:rsidRPr="00FB4AFF">
        <w:rPr>
          <w:rFonts w:eastAsia="Times New Roman"/>
          <w:szCs w:val="24"/>
          <w:lang w:eastAsia="de-DE"/>
        </w:rPr>
        <w:t>starcker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mechtiger</w:t>
      </w:r>
      <w:proofErr w:type="spellEnd"/>
      <w:r w:rsidRPr="00FB4AFF">
        <w:rPr>
          <w:rFonts w:eastAsia="Times New Roman"/>
          <w:szCs w:val="24"/>
          <w:lang w:eastAsia="de-DE"/>
        </w:rPr>
        <w:t xml:space="preserve"> </w:t>
      </w:r>
      <w:proofErr w:type="spellStart"/>
      <w:r w:rsidRPr="00FB4AFF">
        <w:rPr>
          <w:rFonts w:eastAsia="Times New Roman"/>
          <w:szCs w:val="24"/>
          <w:lang w:eastAsia="de-DE"/>
        </w:rPr>
        <w:t>vberwinder</w:t>
      </w:r>
      <w:proofErr w:type="spellEnd"/>
      <w:r w:rsidRPr="00FB4AFF">
        <w:rPr>
          <w:rFonts w:eastAsia="Times New Roman"/>
          <w:szCs w:val="24"/>
          <w:lang w:eastAsia="de-DE"/>
        </w:rPr>
        <w:t xml:space="preserve"> des todtes/ der hellen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Teüffels</w:t>
      </w:r>
      <w:proofErr w:type="spellEnd"/>
      <w:r w:rsidRPr="00FB4AFF">
        <w:rPr>
          <w:rFonts w:eastAsia="Times New Roman"/>
          <w:szCs w:val="24"/>
          <w:lang w:eastAsia="de-DE"/>
        </w:rPr>
        <w:t xml:space="preserve">/ von dem todte wider </w:t>
      </w:r>
      <w:proofErr w:type="spellStart"/>
      <w:r w:rsidRPr="00FB4AFF">
        <w:rPr>
          <w:rFonts w:eastAsia="Times New Roman"/>
          <w:szCs w:val="24"/>
          <w:lang w:eastAsia="de-DE"/>
        </w:rPr>
        <w:t>aufferstanden</w:t>
      </w:r>
      <w:proofErr w:type="spellEnd"/>
      <w:r w:rsidRPr="00FB4AFF">
        <w:rPr>
          <w:rFonts w:eastAsia="Times New Roman"/>
          <w:szCs w:val="24"/>
          <w:lang w:eastAsia="de-DE"/>
        </w:rPr>
        <w:t xml:space="preserve">/ von </w:t>
      </w:r>
      <w:proofErr w:type="spellStart"/>
      <w:r w:rsidRPr="00FB4AFF">
        <w:rPr>
          <w:rFonts w:eastAsia="Times New Roman"/>
          <w:szCs w:val="24"/>
          <w:lang w:eastAsia="de-DE"/>
        </w:rPr>
        <w:t>vnsert</w:t>
      </w:r>
      <w:proofErr w:type="spellEnd"/>
      <w:r w:rsidRPr="00FB4AFF">
        <w:rPr>
          <w:rFonts w:eastAsia="Times New Roman"/>
          <w:szCs w:val="24"/>
          <w:lang w:eastAsia="de-DE"/>
        </w:rPr>
        <w:t xml:space="preserve"> wegen/ damit alle die/ so in dich glauben nicht verderben/ </w:t>
      </w:r>
      <w:proofErr w:type="spellStart"/>
      <w:r w:rsidRPr="00FB4AFF">
        <w:rPr>
          <w:rFonts w:eastAsia="Times New Roman"/>
          <w:szCs w:val="24"/>
          <w:lang w:eastAsia="de-DE"/>
        </w:rPr>
        <w:t>sundern</w:t>
      </w:r>
      <w:proofErr w:type="spellEnd"/>
      <w:r w:rsidRPr="00FB4AFF">
        <w:rPr>
          <w:rFonts w:eastAsia="Times New Roman"/>
          <w:szCs w:val="24"/>
          <w:lang w:eastAsia="de-DE"/>
        </w:rPr>
        <w:t xml:space="preserve"> in dir </w:t>
      </w:r>
      <w:proofErr w:type="spellStart"/>
      <w:r w:rsidRPr="00FB4AFF">
        <w:rPr>
          <w:rFonts w:eastAsia="Times New Roman"/>
          <w:szCs w:val="24"/>
          <w:lang w:eastAsia="de-DE"/>
        </w:rPr>
        <w:t>vberwunden</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sünde</w:t>
      </w:r>
      <w:proofErr w:type="spellEnd"/>
      <w:r w:rsidRPr="00FB4AFF">
        <w:rPr>
          <w:rFonts w:eastAsia="Times New Roman"/>
          <w:szCs w:val="24"/>
          <w:lang w:eastAsia="de-DE"/>
        </w:rPr>
        <w:t xml:space="preserve">/ todt/ helle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Teüffel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das ewige leben (als deine miterben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brüder</w:t>
      </w:r>
      <w:proofErr w:type="spellEnd"/>
      <w:r w:rsidRPr="00FB4AFF">
        <w:rPr>
          <w:rFonts w:eastAsia="Times New Roman"/>
          <w:szCs w:val="24"/>
          <w:lang w:eastAsia="de-DE"/>
        </w:rPr>
        <w:t xml:space="preserve">) erlangen. </w:t>
      </w:r>
    </w:p>
    <w:p w14:paraId="7DA2228A"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mein Herr Jesu Christ/ das du nach </w:t>
      </w:r>
      <w:proofErr w:type="spellStart"/>
      <w:r w:rsidRPr="00FB4AFF">
        <w:rPr>
          <w:rFonts w:eastAsia="Times New Roman"/>
          <w:szCs w:val="24"/>
          <w:lang w:eastAsia="de-DE"/>
        </w:rPr>
        <w:t>viertzig</w:t>
      </w:r>
      <w:proofErr w:type="spellEnd"/>
      <w:r w:rsidRPr="00FB4AFF">
        <w:rPr>
          <w:rFonts w:eastAsia="Times New Roman"/>
          <w:szCs w:val="24"/>
          <w:lang w:eastAsia="de-DE"/>
        </w:rPr>
        <w:t xml:space="preserve"> tagen/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welchen du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gewandelt hast zu einem </w:t>
      </w:r>
      <w:proofErr w:type="spellStart"/>
      <w:r w:rsidRPr="00FB4AFF">
        <w:rPr>
          <w:rFonts w:eastAsia="Times New Roman"/>
          <w:szCs w:val="24"/>
          <w:lang w:eastAsia="de-DE"/>
        </w:rPr>
        <w:t>gezeügnuß</w:t>
      </w:r>
      <w:proofErr w:type="spellEnd"/>
      <w:r w:rsidRPr="00FB4AFF">
        <w:rPr>
          <w:rFonts w:eastAsia="Times New Roman"/>
          <w:szCs w:val="24"/>
          <w:lang w:eastAsia="de-DE"/>
        </w:rPr>
        <w:t xml:space="preserve"> deiner </w:t>
      </w:r>
      <w:proofErr w:type="spellStart"/>
      <w:r w:rsidRPr="00FB4AFF">
        <w:rPr>
          <w:rFonts w:eastAsia="Times New Roman"/>
          <w:szCs w:val="24"/>
          <w:lang w:eastAsia="de-DE"/>
        </w:rPr>
        <w:t>freüdenreichen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aufferstehung</w:t>
      </w:r>
      <w:proofErr w:type="spellEnd"/>
      <w:r w:rsidRPr="00FB4AFF">
        <w:rPr>
          <w:rFonts w:eastAsia="Times New Roman"/>
          <w:szCs w:val="24"/>
          <w:lang w:eastAsia="de-DE"/>
        </w:rPr>
        <w:t xml:space="preserve"> bist </w:t>
      </w:r>
      <w:proofErr w:type="spellStart"/>
      <w:r w:rsidRPr="00FB4AFF">
        <w:rPr>
          <w:rFonts w:eastAsia="Times New Roman"/>
          <w:szCs w:val="24"/>
          <w:lang w:eastAsia="de-DE"/>
        </w:rPr>
        <w:t>auffgefaren</w:t>
      </w:r>
      <w:proofErr w:type="spellEnd"/>
      <w:r w:rsidRPr="00FB4AFF">
        <w:rPr>
          <w:rFonts w:eastAsia="Times New Roman"/>
          <w:szCs w:val="24"/>
          <w:lang w:eastAsia="de-DE"/>
        </w:rPr>
        <w:t xml:space="preserve"> in die </w:t>
      </w:r>
      <w:proofErr w:type="spellStart"/>
      <w:r w:rsidRPr="00FB4AFF">
        <w:rPr>
          <w:rFonts w:eastAsia="Times New Roman"/>
          <w:szCs w:val="24"/>
          <w:lang w:eastAsia="de-DE"/>
        </w:rPr>
        <w:t>hymel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dich gesetzt zu der rechten deines </w:t>
      </w:r>
      <w:proofErr w:type="spellStart"/>
      <w:r w:rsidRPr="00FB4AFF">
        <w:rPr>
          <w:rFonts w:eastAsia="Times New Roman"/>
          <w:szCs w:val="24"/>
          <w:lang w:eastAsia="de-DE"/>
        </w:rPr>
        <w:t>hymlischen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vaters</w:t>
      </w:r>
      <w:proofErr w:type="spellEnd"/>
      <w:r w:rsidRPr="00FB4AFF">
        <w:rPr>
          <w:rFonts w:eastAsia="Times New Roman"/>
          <w:szCs w:val="24"/>
          <w:lang w:eastAsia="de-DE"/>
        </w:rPr>
        <w:t xml:space="preserve">/ in gleicher </w:t>
      </w:r>
      <w:proofErr w:type="spellStart"/>
      <w:r w:rsidRPr="00FB4AFF">
        <w:rPr>
          <w:rFonts w:eastAsia="Times New Roman"/>
          <w:szCs w:val="24"/>
          <w:lang w:eastAsia="de-DE"/>
        </w:rPr>
        <w:t>gewalt</w:t>
      </w:r>
      <w:proofErr w:type="spellEnd"/>
      <w:r w:rsidRPr="00FB4AFF">
        <w:rPr>
          <w:rFonts w:eastAsia="Times New Roman"/>
          <w:szCs w:val="24"/>
          <w:lang w:eastAsia="de-DE"/>
        </w:rPr>
        <w:t xml:space="preserve">/ </w:t>
      </w:r>
      <w:proofErr w:type="spellStart"/>
      <w:r w:rsidRPr="00FB4AFF">
        <w:rPr>
          <w:rFonts w:eastAsia="Times New Roman"/>
          <w:szCs w:val="24"/>
          <w:lang w:eastAsia="de-DE"/>
        </w:rPr>
        <w:t>glorien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preyß</w:t>
      </w:r>
      <w:proofErr w:type="spellEnd"/>
      <w:r w:rsidRPr="00FB4AFF">
        <w:rPr>
          <w:rFonts w:eastAsia="Times New Roman"/>
          <w:szCs w:val="24"/>
          <w:lang w:eastAsia="de-DE"/>
        </w:rPr>
        <w:t xml:space="preserve">/ mit dem Vater/ als </w:t>
      </w:r>
      <w:proofErr w:type="spellStart"/>
      <w:r w:rsidRPr="00FB4AFF">
        <w:rPr>
          <w:rFonts w:eastAsia="Times New Roman"/>
          <w:szCs w:val="24"/>
          <w:lang w:eastAsia="de-DE"/>
        </w:rPr>
        <w:t>vnser</w:t>
      </w:r>
      <w:proofErr w:type="spellEnd"/>
      <w:r w:rsidRPr="00FB4AFF">
        <w:rPr>
          <w:rFonts w:eastAsia="Times New Roman"/>
          <w:szCs w:val="24"/>
          <w:lang w:eastAsia="de-DE"/>
        </w:rPr>
        <w:t xml:space="preserve"> einiger </w:t>
      </w:r>
      <w:proofErr w:type="spellStart"/>
      <w:r w:rsidRPr="00FB4AFF">
        <w:rPr>
          <w:rFonts w:eastAsia="Times New Roman"/>
          <w:szCs w:val="24"/>
          <w:lang w:eastAsia="de-DE"/>
        </w:rPr>
        <w:t>fürbitter</w:t>
      </w:r>
      <w:proofErr w:type="spellEnd"/>
      <w:r w:rsidRPr="00FB4AFF">
        <w:rPr>
          <w:rFonts w:eastAsia="Times New Roman"/>
          <w:szCs w:val="24"/>
          <w:lang w:eastAsia="de-DE"/>
        </w:rPr>
        <w:t xml:space="preserve">/ </w:t>
      </w:r>
      <w:proofErr w:type="spellStart"/>
      <w:r w:rsidRPr="00FB4AFF">
        <w:rPr>
          <w:rFonts w:eastAsia="Times New Roman"/>
          <w:szCs w:val="24"/>
          <w:lang w:eastAsia="de-DE"/>
        </w:rPr>
        <w:t>mitler</w:t>
      </w:r>
      <w:proofErr w:type="spellEnd"/>
      <w:r w:rsidRPr="00FB4AFF">
        <w:rPr>
          <w:rFonts w:eastAsia="Times New Roman"/>
          <w:szCs w:val="24"/>
          <w:lang w:eastAsia="de-DE"/>
        </w:rPr>
        <w:t xml:space="preserve">/ </w:t>
      </w:r>
      <w:proofErr w:type="spellStart"/>
      <w:r w:rsidRPr="00FB4AFF">
        <w:rPr>
          <w:rFonts w:eastAsia="Times New Roman"/>
          <w:szCs w:val="24"/>
          <w:lang w:eastAsia="de-DE"/>
        </w:rPr>
        <w:t>gnade</w:t>
      </w:r>
      <w:proofErr w:type="spellEnd"/>
      <w:r w:rsidRPr="00FB4AFF">
        <w:rPr>
          <w:rFonts w:eastAsia="Times New Roman"/>
          <w:szCs w:val="24"/>
          <w:lang w:eastAsia="de-DE"/>
        </w:rPr>
        <w:t xml:space="preserve">/ thron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versöner</w:t>
      </w:r>
      <w:proofErr w:type="spellEnd"/>
      <w:r w:rsidRPr="00FB4AFF">
        <w:rPr>
          <w:rFonts w:eastAsia="Times New Roman"/>
          <w:szCs w:val="24"/>
          <w:lang w:eastAsia="de-DE"/>
        </w:rPr>
        <w:t xml:space="preserve"> gegen den Vater/ der dir alle </w:t>
      </w:r>
      <w:proofErr w:type="spellStart"/>
      <w:r w:rsidRPr="00FB4AFF">
        <w:rPr>
          <w:rFonts w:eastAsia="Times New Roman"/>
          <w:szCs w:val="24"/>
          <w:lang w:eastAsia="de-DE"/>
        </w:rPr>
        <w:t>gewalt</w:t>
      </w:r>
      <w:proofErr w:type="spellEnd"/>
      <w:r w:rsidRPr="00FB4AFF">
        <w:rPr>
          <w:rFonts w:eastAsia="Times New Roman"/>
          <w:szCs w:val="24"/>
          <w:lang w:eastAsia="de-DE"/>
        </w:rPr>
        <w:t xml:space="preserve"> geben hat/ </w:t>
      </w:r>
      <w:proofErr w:type="spellStart"/>
      <w:r w:rsidRPr="00FB4AFF">
        <w:rPr>
          <w:rFonts w:eastAsia="Times New Roman"/>
          <w:szCs w:val="24"/>
          <w:lang w:eastAsia="de-DE"/>
        </w:rPr>
        <w:t>vber</w:t>
      </w:r>
      <w:proofErr w:type="spellEnd"/>
      <w:r w:rsidRPr="00FB4AFF">
        <w:rPr>
          <w:rFonts w:eastAsia="Times New Roman"/>
          <w:szCs w:val="24"/>
          <w:lang w:eastAsia="de-DE"/>
        </w:rPr>
        <w:t xml:space="preserve"> alle seine </w:t>
      </w:r>
      <w:proofErr w:type="spellStart"/>
      <w:r w:rsidRPr="00FB4AFF">
        <w:rPr>
          <w:rFonts w:eastAsia="Times New Roman"/>
          <w:szCs w:val="24"/>
          <w:lang w:eastAsia="de-DE"/>
        </w:rPr>
        <w:t>gütter</w:t>
      </w:r>
      <w:proofErr w:type="spellEnd"/>
      <w:r w:rsidRPr="00FB4AFF">
        <w:rPr>
          <w:rFonts w:eastAsia="Times New Roman"/>
          <w:szCs w:val="24"/>
          <w:lang w:eastAsia="de-DE"/>
        </w:rPr>
        <w:t xml:space="preserve">/ im </w:t>
      </w:r>
      <w:proofErr w:type="spellStart"/>
      <w:r w:rsidRPr="00FB4AFF">
        <w:rPr>
          <w:rFonts w:eastAsia="Times New Roman"/>
          <w:szCs w:val="24"/>
          <w:lang w:eastAsia="de-DE"/>
        </w:rPr>
        <w:t>hymel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Da </w:t>
      </w:r>
      <w:proofErr w:type="spellStart"/>
      <w:r w:rsidRPr="00FB4AFF">
        <w:rPr>
          <w:rFonts w:eastAsia="Times New Roman"/>
          <w:szCs w:val="24"/>
          <w:lang w:eastAsia="de-DE"/>
        </w:rPr>
        <w:t>sitzestu</w:t>
      </w:r>
      <w:proofErr w:type="spellEnd"/>
      <w:r w:rsidRPr="00FB4AFF">
        <w:rPr>
          <w:rFonts w:eastAsia="Times New Roman"/>
          <w:szCs w:val="24"/>
          <w:lang w:eastAsia="de-DE"/>
        </w:rPr>
        <w:t xml:space="preserve"> </w:t>
      </w:r>
      <w:proofErr w:type="spellStart"/>
      <w:r w:rsidRPr="00FB4AFF">
        <w:rPr>
          <w:rFonts w:eastAsia="Times New Roman"/>
          <w:szCs w:val="24"/>
          <w:lang w:eastAsia="de-DE"/>
        </w:rPr>
        <w:t>mechtig</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starck</w:t>
      </w:r>
      <w:proofErr w:type="spellEnd"/>
      <w:r w:rsidRPr="00FB4AFF">
        <w:rPr>
          <w:rFonts w:eastAsia="Times New Roman"/>
          <w:szCs w:val="24"/>
          <w:lang w:eastAsia="de-DE"/>
        </w:rPr>
        <w:t xml:space="preserve">/ zu </w:t>
      </w:r>
      <w:proofErr w:type="spellStart"/>
      <w:r w:rsidRPr="00FB4AFF">
        <w:rPr>
          <w:rFonts w:eastAsia="Times New Roman"/>
          <w:szCs w:val="24"/>
          <w:lang w:eastAsia="de-DE"/>
        </w:rPr>
        <w:t>helffen</w:t>
      </w:r>
      <w:proofErr w:type="spellEnd"/>
      <w:r w:rsidRPr="00FB4AFF">
        <w:rPr>
          <w:rFonts w:eastAsia="Times New Roman"/>
          <w:szCs w:val="24"/>
          <w:lang w:eastAsia="de-DE"/>
        </w:rPr>
        <w:t xml:space="preserve"> allen </w:t>
      </w:r>
      <w:proofErr w:type="spellStart"/>
      <w:r w:rsidRPr="00FB4AFF">
        <w:rPr>
          <w:rFonts w:eastAsia="Times New Roman"/>
          <w:szCs w:val="24"/>
          <w:lang w:eastAsia="de-DE"/>
        </w:rPr>
        <w:t>glaubigenn</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w:t>
      </w:r>
      <w:proofErr w:type="spellStart"/>
      <w:r w:rsidRPr="00FB4AFF">
        <w:rPr>
          <w:rFonts w:eastAsia="Times New Roman"/>
          <w:szCs w:val="24"/>
          <w:lang w:eastAsia="de-DE"/>
        </w:rPr>
        <w:t>vertrawen</w:t>
      </w:r>
      <w:proofErr w:type="spellEnd"/>
      <w:r w:rsidRPr="00FB4AFF">
        <w:rPr>
          <w:rFonts w:eastAsia="Times New Roman"/>
          <w:szCs w:val="24"/>
          <w:lang w:eastAsia="de-DE"/>
        </w:rPr>
        <w:t xml:space="preserve">/ </w:t>
      </w:r>
      <w:proofErr w:type="spellStart"/>
      <w:r w:rsidRPr="00FB4AFF">
        <w:rPr>
          <w:rFonts w:eastAsia="Times New Roman"/>
          <w:szCs w:val="24"/>
          <w:lang w:eastAsia="de-DE"/>
        </w:rPr>
        <w:t>trost</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hoffnung</w:t>
      </w:r>
      <w:proofErr w:type="spellEnd"/>
      <w:r w:rsidRPr="00FB4AFF">
        <w:rPr>
          <w:rFonts w:eastAsia="Times New Roman"/>
          <w:szCs w:val="24"/>
          <w:lang w:eastAsia="de-DE"/>
        </w:rPr>
        <w:t xml:space="preserve"> in dich setzen/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zu dir schreyen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rüffen</w:t>
      </w:r>
      <w:proofErr w:type="spellEnd"/>
      <w:r w:rsidRPr="00FB4AFF">
        <w:rPr>
          <w:rFonts w:eastAsia="Times New Roman"/>
          <w:szCs w:val="24"/>
          <w:lang w:eastAsia="de-DE"/>
        </w:rPr>
        <w:t xml:space="preserve">/ in allen </w:t>
      </w:r>
      <w:proofErr w:type="spellStart"/>
      <w:r w:rsidRPr="00FB4AFF">
        <w:rPr>
          <w:rFonts w:eastAsia="Times New Roman"/>
          <w:szCs w:val="24"/>
          <w:lang w:eastAsia="de-DE"/>
        </w:rPr>
        <w:t>jren</w:t>
      </w:r>
      <w:proofErr w:type="spellEnd"/>
      <w:r w:rsidRPr="00FB4AFF">
        <w:rPr>
          <w:rFonts w:eastAsia="Times New Roman"/>
          <w:szCs w:val="24"/>
          <w:lang w:eastAsia="de-DE"/>
        </w:rPr>
        <w:t xml:space="preserve"> </w:t>
      </w:r>
      <w:proofErr w:type="spellStart"/>
      <w:r w:rsidRPr="00FB4AFF">
        <w:rPr>
          <w:rFonts w:eastAsia="Times New Roman"/>
          <w:szCs w:val="24"/>
          <w:lang w:eastAsia="de-DE"/>
        </w:rPr>
        <w:t>nöten</w:t>
      </w:r>
      <w:proofErr w:type="spellEnd"/>
      <w:r w:rsidRPr="00FB4AFF">
        <w:rPr>
          <w:rFonts w:eastAsia="Times New Roman"/>
          <w:szCs w:val="24"/>
          <w:lang w:eastAsia="de-DE"/>
        </w:rPr>
        <w:t xml:space="preserve">/ Du </w:t>
      </w:r>
      <w:proofErr w:type="spellStart"/>
      <w:r w:rsidRPr="00FB4AFF">
        <w:rPr>
          <w:rFonts w:eastAsia="Times New Roman"/>
          <w:szCs w:val="24"/>
          <w:lang w:eastAsia="de-DE"/>
        </w:rPr>
        <w:t>heyssest</w:t>
      </w:r>
      <w:proofErr w:type="spellEnd"/>
      <w:r w:rsidRPr="00FB4AFF">
        <w:rPr>
          <w:rFonts w:eastAsia="Times New Roman"/>
          <w:szCs w:val="24"/>
          <w:lang w:eastAsia="de-DE"/>
        </w:rPr>
        <w:t xml:space="preserve"> auch alle die beschweret sind/ zu dir </w:t>
      </w:r>
      <w:proofErr w:type="spellStart"/>
      <w:r w:rsidRPr="00FB4AFF">
        <w:rPr>
          <w:rFonts w:eastAsia="Times New Roman"/>
          <w:szCs w:val="24"/>
          <w:lang w:eastAsia="de-DE"/>
        </w:rPr>
        <w:t>kummen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wilt</w:t>
      </w:r>
      <w:proofErr w:type="spellEnd"/>
      <w:r w:rsidRPr="00FB4AFF">
        <w:rPr>
          <w:rFonts w:eastAsia="Times New Roman"/>
          <w:szCs w:val="24"/>
          <w:lang w:eastAsia="de-DE"/>
        </w:rPr>
        <w:t xml:space="preserve"> </w:t>
      </w:r>
      <w:proofErr w:type="spellStart"/>
      <w:r w:rsidRPr="00FB4AFF">
        <w:rPr>
          <w:rFonts w:eastAsia="Times New Roman"/>
          <w:szCs w:val="24"/>
          <w:lang w:eastAsia="de-DE"/>
        </w:rPr>
        <w:t>jren</w:t>
      </w:r>
      <w:proofErr w:type="spellEnd"/>
      <w:r w:rsidRPr="00FB4AFF">
        <w:rPr>
          <w:rFonts w:eastAsia="Times New Roman"/>
          <w:szCs w:val="24"/>
          <w:lang w:eastAsia="de-DE"/>
        </w:rPr>
        <w:t xml:space="preserve"> </w:t>
      </w:r>
      <w:proofErr w:type="spellStart"/>
      <w:r w:rsidRPr="00FB4AFF">
        <w:rPr>
          <w:rFonts w:eastAsia="Times New Roman"/>
          <w:szCs w:val="24"/>
          <w:lang w:eastAsia="de-DE"/>
        </w:rPr>
        <w:t>rwe</w:t>
      </w:r>
      <w:proofErr w:type="spellEnd"/>
      <w:r w:rsidRPr="00FB4AFF">
        <w:rPr>
          <w:rFonts w:eastAsia="Times New Roman"/>
          <w:szCs w:val="24"/>
          <w:lang w:eastAsia="de-DE"/>
        </w:rPr>
        <w:t xml:space="preserve"> schaffen/ Derhalben ists on </w:t>
      </w:r>
      <w:proofErr w:type="spellStart"/>
      <w:r w:rsidRPr="00FB4AFF">
        <w:rPr>
          <w:rFonts w:eastAsia="Times New Roman"/>
          <w:szCs w:val="24"/>
          <w:lang w:eastAsia="de-DE"/>
        </w:rPr>
        <w:t>nott</w:t>
      </w:r>
      <w:proofErr w:type="spellEnd"/>
      <w:r w:rsidRPr="00FB4AFF">
        <w:rPr>
          <w:rFonts w:eastAsia="Times New Roman"/>
          <w:szCs w:val="24"/>
          <w:lang w:eastAsia="de-DE"/>
        </w:rPr>
        <w:t xml:space="preserve">/ mein </w:t>
      </w:r>
      <w:proofErr w:type="spellStart"/>
      <w:r w:rsidRPr="00FB4AFF">
        <w:rPr>
          <w:rFonts w:eastAsia="Times New Roman"/>
          <w:szCs w:val="24"/>
          <w:lang w:eastAsia="de-DE"/>
        </w:rPr>
        <w:t>sanfftmütiger</w:t>
      </w:r>
      <w:proofErr w:type="spellEnd"/>
      <w:r w:rsidRPr="00FB4AFF">
        <w:rPr>
          <w:rFonts w:eastAsia="Times New Roman"/>
          <w:szCs w:val="24"/>
          <w:lang w:eastAsia="de-DE"/>
        </w:rPr>
        <w:t xml:space="preserve"> Christe/ dich weder hie oder dort ja weder in der </w:t>
      </w:r>
      <w:proofErr w:type="spellStart"/>
      <w:r w:rsidRPr="00FB4AFF">
        <w:rPr>
          <w:rFonts w:eastAsia="Times New Roman"/>
          <w:szCs w:val="24"/>
          <w:lang w:eastAsia="de-DE"/>
        </w:rPr>
        <w:t>wüstung</w:t>
      </w:r>
      <w:proofErr w:type="spellEnd"/>
      <w:r w:rsidRPr="00FB4AFF">
        <w:rPr>
          <w:rFonts w:eastAsia="Times New Roman"/>
          <w:szCs w:val="24"/>
          <w:lang w:eastAsia="de-DE"/>
        </w:rPr>
        <w:t xml:space="preserve"> oder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dem berge/ noch zu Jerusalem/ dich anzubeten/ Denn man findet dich da sitzen zu der rechten deines </w:t>
      </w:r>
      <w:proofErr w:type="spellStart"/>
      <w:r w:rsidRPr="00FB4AFF">
        <w:rPr>
          <w:rFonts w:eastAsia="Times New Roman"/>
          <w:szCs w:val="24"/>
          <w:lang w:eastAsia="de-DE"/>
        </w:rPr>
        <w:t>hymlischen</w:t>
      </w:r>
      <w:proofErr w:type="spellEnd"/>
      <w:r w:rsidRPr="00FB4AFF">
        <w:rPr>
          <w:rFonts w:eastAsia="Times New Roman"/>
          <w:szCs w:val="24"/>
          <w:lang w:eastAsia="de-DE"/>
        </w:rPr>
        <w:t xml:space="preserve"> Vaters/ wie dich auch der </w:t>
      </w:r>
      <w:proofErr w:type="spellStart"/>
      <w:r w:rsidRPr="00FB4AFF">
        <w:rPr>
          <w:rFonts w:eastAsia="Times New Roman"/>
          <w:szCs w:val="24"/>
          <w:lang w:eastAsia="de-DE"/>
        </w:rPr>
        <w:t>heylig</w:t>
      </w:r>
      <w:proofErr w:type="spellEnd"/>
      <w:r w:rsidRPr="00FB4AFF">
        <w:rPr>
          <w:rFonts w:eastAsia="Times New Roman"/>
          <w:szCs w:val="24"/>
          <w:lang w:eastAsia="de-DE"/>
        </w:rPr>
        <w:t xml:space="preserve"> </w:t>
      </w:r>
      <w:proofErr w:type="spellStart"/>
      <w:r w:rsidRPr="00FB4AFF">
        <w:rPr>
          <w:rFonts w:eastAsia="Times New Roman"/>
          <w:szCs w:val="24"/>
          <w:lang w:eastAsia="de-DE"/>
        </w:rPr>
        <w:t>Steffanus</w:t>
      </w:r>
      <w:proofErr w:type="spellEnd"/>
      <w:r w:rsidRPr="00FB4AFF">
        <w:rPr>
          <w:rFonts w:eastAsia="Times New Roman"/>
          <w:szCs w:val="24"/>
          <w:lang w:eastAsia="de-DE"/>
        </w:rPr>
        <w:t xml:space="preserve"> gesehen hat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angepet</w:t>
      </w:r>
      <w:proofErr w:type="spellEnd"/>
      <w:r w:rsidRPr="00FB4AFF">
        <w:rPr>
          <w:rFonts w:eastAsia="Times New Roman"/>
          <w:szCs w:val="24"/>
          <w:lang w:eastAsia="de-DE"/>
        </w:rPr>
        <w:t xml:space="preserve">. Es ist auch </w:t>
      </w:r>
      <w:proofErr w:type="spellStart"/>
      <w:r w:rsidRPr="00FB4AFF">
        <w:rPr>
          <w:rFonts w:eastAsia="Times New Roman"/>
          <w:szCs w:val="24"/>
          <w:lang w:eastAsia="de-DE"/>
        </w:rPr>
        <w:t>vmb</w:t>
      </w:r>
      <w:proofErr w:type="spellEnd"/>
      <w:r w:rsidRPr="00FB4AFF">
        <w:rPr>
          <w:rFonts w:eastAsia="Times New Roman"/>
          <w:szCs w:val="24"/>
          <w:lang w:eastAsia="de-DE"/>
        </w:rPr>
        <w:t xml:space="preserve"> </w:t>
      </w:r>
      <w:proofErr w:type="spellStart"/>
      <w:r w:rsidRPr="00FB4AFF">
        <w:rPr>
          <w:rFonts w:eastAsia="Times New Roman"/>
          <w:szCs w:val="24"/>
          <w:lang w:eastAsia="de-DE"/>
        </w:rPr>
        <w:t>sunst</w:t>
      </w:r>
      <w:proofErr w:type="spellEnd"/>
      <w:r w:rsidRPr="00FB4AFF">
        <w:rPr>
          <w:rFonts w:eastAsia="Times New Roman"/>
          <w:szCs w:val="24"/>
          <w:lang w:eastAsia="de-DE"/>
        </w:rPr>
        <w:t xml:space="preserve"> einen andern </w:t>
      </w:r>
      <w:proofErr w:type="spellStart"/>
      <w:r w:rsidRPr="00FB4AFF">
        <w:rPr>
          <w:rFonts w:eastAsia="Times New Roman"/>
          <w:szCs w:val="24"/>
          <w:lang w:eastAsia="de-DE"/>
        </w:rPr>
        <w:t>fürsprecher</w:t>
      </w:r>
      <w:proofErr w:type="spellEnd"/>
      <w:r w:rsidRPr="00FB4AFF">
        <w:rPr>
          <w:rFonts w:eastAsia="Times New Roman"/>
          <w:szCs w:val="24"/>
          <w:lang w:eastAsia="de-DE"/>
        </w:rPr>
        <w:t xml:space="preserve"> zu suchen/ du bist es allein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wilts</w:t>
      </w:r>
      <w:proofErr w:type="spellEnd"/>
      <w:r w:rsidRPr="00FB4AFF">
        <w:rPr>
          <w:rFonts w:eastAsia="Times New Roman"/>
          <w:szCs w:val="24"/>
          <w:lang w:eastAsia="de-DE"/>
        </w:rPr>
        <w:t xml:space="preserve"> allein sein/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wirst </w:t>
      </w:r>
      <w:proofErr w:type="spellStart"/>
      <w:r w:rsidRPr="00FB4AFF">
        <w:rPr>
          <w:rFonts w:eastAsia="Times New Roman"/>
          <w:szCs w:val="24"/>
          <w:lang w:eastAsia="de-DE"/>
        </w:rPr>
        <w:t>dise</w:t>
      </w:r>
      <w:proofErr w:type="spellEnd"/>
      <w:r w:rsidRPr="00FB4AFF">
        <w:rPr>
          <w:rFonts w:eastAsia="Times New Roman"/>
          <w:szCs w:val="24"/>
          <w:lang w:eastAsia="de-DE"/>
        </w:rPr>
        <w:t xml:space="preserve"> </w:t>
      </w:r>
      <w:proofErr w:type="spellStart"/>
      <w:r w:rsidRPr="00FB4AFF">
        <w:rPr>
          <w:rFonts w:eastAsia="Times New Roman"/>
          <w:szCs w:val="24"/>
          <w:lang w:eastAsia="de-DE"/>
        </w:rPr>
        <w:t>eere</w:t>
      </w:r>
      <w:proofErr w:type="spellEnd"/>
      <w:r w:rsidRPr="00FB4AFF">
        <w:rPr>
          <w:rFonts w:eastAsia="Times New Roman"/>
          <w:szCs w:val="24"/>
          <w:lang w:eastAsia="de-DE"/>
        </w:rPr>
        <w:t xml:space="preserve"> keinem andern geben/ Welcher anders glaubt/ der ist </w:t>
      </w:r>
      <w:proofErr w:type="spellStart"/>
      <w:r w:rsidRPr="00FB4AFF">
        <w:rPr>
          <w:rFonts w:eastAsia="Times New Roman"/>
          <w:szCs w:val="24"/>
          <w:lang w:eastAsia="de-DE"/>
        </w:rPr>
        <w:t>lügenhafftig</w:t>
      </w:r>
      <w:proofErr w:type="spellEnd"/>
      <w:r w:rsidRPr="00FB4AFF">
        <w:rPr>
          <w:rFonts w:eastAsia="Times New Roman"/>
          <w:szCs w:val="24"/>
          <w:lang w:eastAsia="de-DE"/>
        </w:rPr>
        <w:t xml:space="preserve">. </w:t>
      </w:r>
    </w:p>
    <w:p w14:paraId="5014033D"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auch/ das du </w:t>
      </w:r>
      <w:proofErr w:type="spellStart"/>
      <w:r w:rsidRPr="00FB4AFF">
        <w:rPr>
          <w:rFonts w:eastAsia="Times New Roman"/>
          <w:szCs w:val="24"/>
          <w:lang w:eastAsia="de-DE"/>
        </w:rPr>
        <w:t>vonn</w:t>
      </w:r>
      <w:proofErr w:type="spellEnd"/>
      <w:r w:rsidRPr="00FB4AFF">
        <w:rPr>
          <w:rFonts w:eastAsia="Times New Roman"/>
          <w:szCs w:val="24"/>
          <w:lang w:eastAsia="de-DE"/>
        </w:rPr>
        <w:t xml:space="preserve"> dannen her/ </w:t>
      </w:r>
      <w:proofErr w:type="spellStart"/>
      <w:r w:rsidRPr="00FB4AFF">
        <w:rPr>
          <w:rFonts w:eastAsia="Times New Roman"/>
          <w:szCs w:val="24"/>
          <w:lang w:eastAsia="de-DE"/>
        </w:rPr>
        <w:t>zukünfftig</w:t>
      </w:r>
      <w:proofErr w:type="spellEnd"/>
      <w:r w:rsidRPr="00FB4AFF">
        <w:rPr>
          <w:rFonts w:eastAsia="Times New Roman"/>
          <w:szCs w:val="24"/>
          <w:lang w:eastAsia="de-DE"/>
        </w:rPr>
        <w:t xml:space="preserve"> bist/ zurichten die lebendigen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die todten/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den tag des jüngsten </w:t>
      </w:r>
      <w:proofErr w:type="spellStart"/>
      <w:r w:rsidRPr="00FB4AFF">
        <w:rPr>
          <w:rFonts w:eastAsia="Times New Roman"/>
          <w:szCs w:val="24"/>
          <w:lang w:eastAsia="de-DE"/>
        </w:rPr>
        <w:t>gerichtes</w:t>
      </w:r>
      <w:proofErr w:type="spellEnd"/>
      <w:r w:rsidRPr="00FB4AFF">
        <w:rPr>
          <w:rFonts w:eastAsia="Times New Roman"/>
          <w:szCs w:val="24"/>
          <w:lang w:eastAsia="de-DE"/>
        </w:rPr>
        <w:t xml:space="preserve">/ welcher allen </w:t>
      </w:r>
      <w:proofErr w:type="spellStart"/>
      <w:r w:rsidRPr="00FB4AFF">
        <w:rPr>
          <w:rFonts w:eastAsia="Times New Roman"/>
          <w:szCs w:val="24"/>
          <w:lang w:eastAsia="de-DE"/>
        </w:rPr>
        <w:t>gotseligen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ein </w:t>
      </w:r>
      <w:proofErr w:type="spellStart"/>
      <w:r w:rsidRPr="00FB4AFF">
        <w:rPr>
          <w:rFonts w:eastAsia="Times New Roman"/>
          <w:szCs w:val="24"/>
          <w:lang w:eastAsia="de-DE"/>
        </w:rPr>
        <w:t>sunderlicher</w:t>
      </w:r>
      <w:proofErr w:type="spellEnd"/>
      <w:r w:rsidRPr="00FB4AFF">
        <w:rPr>
          <w:rFonts w:eastAsia="Times New Roman"/>
          <w:szCs w:val="24"/>
          <w:lang w:eastAsia="de-DE"/>
        </w:rPr>
        <w:t xml:space="preserve"> </w:t>
      </w:r>
      <w:proofErr w:type="spellStart"/>
      <w:r w:rsidRPr="00FB4AFF">
        <w:rPr>
          <w:rFonts w:eastAsia="Times New Roman"/>
          <w:szCs w:val="24"/>
          <w:lang w:eastAsia="de-DE"/>
        </w:rPr>
        <w:t>erwelter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freündlicher</w:t>
      </w:r>
      <w:proofErr w:type="spellEnd"/>
      <w:r w:rsidRPr="00FB4AFF">
        <w:rPr>
          <w:rFonts w:eastAsia="Times New Roman"/>
          <w:szCs w:val="24"/>
          <w:lang w:eastAsia="de-DE"/>
        </w:rPr>
        <w:t xml:space="preserve"> tag sein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Als denn werden wir sehen/ von </w:t>
      </w:r>
      <w:proofErr w:type="spellStart"/>
      <w:r w:rsidRPr="00FB4AFF">
        <w:rPr>
          <w:rFonts w:eastAsia="Times New Roman"/>
          <w:szCs w:val="24"/>
          <w:lang w:eastAsia="de-DE"/>
        </w:rPr>
        <w:t>angesichte</w:t>
      </w:r>
      <w:proofErr w:type="spellEnd"/>
      <w:r w:rsidRPr="00FB4AFF">
        <w:rPr>
          <w:rFonts w:eastAsia="Times New Roman"/>
          <w:szCs w:val="24"/>
          <w:lang w:eastAsia="de-DE"/>
        </w:rPr>
        <w:t xml:space="preserve"> zu </w:t>
      </w:r>
      <w:proofErr w:type="spellStart"/>
      <w:r w:rsidRPr="00FB4AFF">
        <w:rPr>
          <w:rFonts w:eastAsia="Times New Roman"/>
          <w:szCs w:val="24"/>
          <w:lang w:eastAsia="de-DE"/>
        </w:rPr>
        <w:t>angesichte</w:t>
      </w:r>
      <w:proofErr w:type="spellEnd"/>
      <w:r w:rsidRPr="00FB4AFF">
        <w:rPr>
          <w:rFonts w:eastAsia="Times New Roman"/>
          <w:szCs w:val="24"/>
          <w:lang w:eastAsia="de-DE"/>
        </w:rPr>
        <w:t xml:space="preserve"> </w:t>
      </w:r>
      <w:proofErr w:type="spellStart"/>
      <w:r w:rsidRPr="00FB4AFF">
        <w:rPr>
          <w:rFonts w:eastAsia="Times New Roman"/>
          <w:szCs w:val="24"/>
          <w:lang w:eastAsia="de-DE"/>
        </w:rPr>
        <w:t>vnsern</w:t>
      </w:r>
      <w:proofErr w:type="spellEnd"/>
      <w:r w:rsidRPr="00FB4AFF">
        <w:rPr>
          <w:rFonts w:eastAsia="Times New Roman"/>
          <w:szCs w:val="24"/>
          <w:lang w:eastAsia="de-DE"/>
        </w:rPr>
        <w:t xml:space="preserve"> Gott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heyland</w:t>
      </w:r>
      <w:proofErr w:type="spellEnd"/>
      <w:r w:rsidRPr="00FB4AFF">
        <w:rPr>
          <w:rFonts w:eastAsia="Times New Roman"/>
          <w:szCs w:val="24"/>
          <w:lang w:eastAsia="de-DE"/>
        </w:rPr>
        <w:t xml:space="preserve"> in seiner grossen </w:t>
      </w:r>
      <w:proofErr w:type="spellStart"/>
      <w:r w:rsidRPr="00FB4AFF">
        <w:rPr>
          <w:rFonts w:eastAsia="Times New Roman"/>
          <w:szCs w:val="24"/>
          <w:lang w:eastAsia="de-DE"/>
        </w:rPr>
        <w:t>glorien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mayestet</w:t>
      </w:r>
      <w:proofErr w:type="spellEnd"/>
      <w:r w:rsidRPr="00FB4AFF">
        <w:rPr>
          <w:rFonts w:eastAsia="Times New Roman"/>
          <w:szCs w:val="24"/>
          <w:lang w:eastAsia="de-DE"/>
        </w:rPr>
        <w:t xml:space="preserve"> </w:t>
      </w:r>
      <w:proofErr w:type="spellStart"/>
      <w:r w:rsidRPr="00FB4AFF">
        <w:rPr>
          <w:rFonts w:eastAsia="Times New Roman"/>
          <w:szCs w:val="24"/>
          <w:lang w:eastAsia="de-DE"/>
        </w:rPr>
        <w:t>kummende</w:t>
      </w:r>
      <w:proofErr w:type="spellEnd"/>
      <w:r w:rsidRPr="00FB4AFF">
        <w:rPr>
          <w:rFonts w:eastAsia="Times New Roman"/>
          <w:szCs w:val="24"/>
          <w:lang w:eastAsia="de-DE"/>
        </w:rPr>
        <w:t xml:space="preserve"> in der </w:t>
      </w:r>
      <w:proofErr w:type="spellStart"/>
      <w:r w:rsidRPr="00FB4AFF">
        <w:rPr>
          <w:rFonts w:eastAsia="Times New Roman"/>
          <w:szCs w:val="24"/>
          <w:lang w:eastAsia="de-DE"/>
        </w:rPr>
        <w:t>wolcken</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hymels</w:t>
      </w:r>
      <w:proofErr w:type="spellEnd"/>
      <w:r w:rsidRPr="00FB4AFF">
        <w:rPr>
          <w:rFonts w:eastAsia="Times New Roman"/>
          <w:szCs w:val="24"/>
          <w:lang w:eastAsia="de-DE"/>
        </w:rPr>
        <w:t xml:space="preserve">/ Als denn wird da ein ende </w:t>
      </w:r>
      <w:proofErr w:type="spellStart"/>
      <w:r w:rsidRPr="00FB4AFF">
        <w:rPr>
          <w:rFonts w:eastAsia="Times New Roman"/>
          <w:szCs w:val="24"/>
          <w:lang w:eastAsia="de-DE"/>
        </w:rPr>
        <w:t>nemen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vnser</w:t>
      </w:r>
      <w:proofErr w:type="spellEnd"/>
      <w:r w:rsidRPr="00FB4AFF">
        <w:rPr>
          <w:rFonts w:eastAsia="Times New Roman"/>
          <w:szCs w:val="24"/>
          <w:lang w:eastAsia="de-DE"/>
        </w:rPr>
        <w:t xml:space="preserve"> </w:t>
      </w:r>
      <w:proofErr w:type="spellStart"/>
      <w:r w:rsidRPr="00FB4AFF">
        <w:rPr>
          <w:rFonts w:eastAsia="Times New Roman"/>
          <w:szCs w:val="24"/>
          <w:lang w:eastAsia="de-DE"/>
        </w:rPr>
        <w:t>fleyschlich</w:t>
      </w:r>
      <w:proofErr w:type="spellEnd"/>
      <w:r w:rsidRPr="00FB4AFF">
        <w:rPr>
          <w:rFonts w:eastAsia="Times New Roman"/>
          <w:szCs w:val="24"/>
          <w:lang w:eastAsia="de-DE"/>
        </w:rPr>
        <w:t xml:space="preserve"> sündlich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gotloses</w:t>
      </w:r>
      <w:proofErr w:type="spellEnd"/>
      <w:r w:rsidRPr="00FB4AFF">
        <w:rPr>
          <w:rFonts w:eastAsia="Times New Roman"/>
          <w:szCs w:val="24"/>
          <w:lang w:eastAsia="de-DE"/>
        </w:rPr>
        <w:t xml:space="preserve"> leben/ da </w:t>
      </w:r>
      <w:proofErr w:type="spellStart"/>
      <w:r w:rsidRPr="00FB4AFF">
        <w:rPr>
          <w:rFonts w:eastAsia="Times New Roman"/>
          <w:szCs w:val="24"/>
          <w:lang w:eastAsia="de-DE"/>
        </w:rPr>
        <w:t>wirt</w:t>
      </w:r>
      <w:proofErr w:type="spellEnd"/>
      <w:r w:rsidRPr="00FB4AFF">
        <w:rPr>
          <w:rFonts w:eastAsia="Times New Roman"/>
          <w:szCs w:val="24"/>
          <w:lang w:eastAsia="de-DE"/>
        </w:rPr>
        <w:t xml:space="preserve"> empfahen ein </w:t>
      </w:r>
      <w:proofErr w:type="spellStart"/>
      <w:r w:rsidRPr="00FB4AFF">
        <w:rPr>
          <w:rFonts w:eastAsia="Times New Roman"/>
          <w:szCs w:val="24"/>
          <w:lang w:eastAsia="de-DE"/>
        </w:rPr>
        <w:t>yegkliicher</w:t>
      </w:r>
      <w:proofErr w:type="spellEnd"/>
      <w:r w:rsidRPr="00FB4AFF">
        <w:rPr>
          <w:rFonts w:eastAsia="Times New Roman"/>
          <w:szCs w:val="24"/>
          <w:lang w:eastAsia="de-DE"/>
        </w:rPr>
        <w:t xml:space="preserve"> nach deiner zusage/ das lohn seiner </w:t>
      </w:r>
      <w:proofErr w:type="spellStart"/>
      <w:r w:rsidRPr="00FB4AFF">
        <w:rPr>
          <w:rFonts w:eastAsia="Times New Roman"/>
          <w:szCs w:val="24"/>
          <w:lang w:eastAsia="de-DE"/>
        </w:rPr>
        <w:t>werck</w:t>
      </w:r>
      <w:proofErr w:type="spellEnd"/>
      <w:r w:rsidRPr="00FB4AFF">
        <w:rPr>
          <w:rFonts w:eastAsia="Times New Roman"/>
          <w:szCs w:val="24"/>
          <w:lang w:eastAsia="de-DE"/>
        </w:rPr>
        <w:t xml:space="preserve">/ Welche </w:t>
      </w:r>
      <w:proofErr w:type="spellStart"/>
      <w:r w:rsidRPr="00FB4AFF">
        <w:rPr>
          <w:rFonts w:eastAsia="Times New Roman"/>
          <w:szCs w:val="24"/>
          <w:lang w:eastAsia="de-DE"/>
        </w:rPr>
        <w:t>wol</w:t>
      </w:r>
      <w:proofErr w:type="spellEnd"/>
      <w:r w:rsidRPr="00FB4AFF">
        <w:rPr>
          <w:rFonts w:eastAsia="Times New Roman"/>
          <w:szCs w:val="24"/>
          <w:lang w:eastAsia="de-DE"/>
        </w:rPr>
        <w:t xml:space="preserve"> </w:t>
      </w:r>
      <w:proofErr w:type="spellStart"/>
      <w:r w:rsidRPr="00FB4AFF">
        <w:rPr>
          <w:rFonts w:eastAsia="Times New Roman"/>
          <w:szCs w:val="24"/>
          <w:lang w:eastAsia="de-DE"/>
        </w:rPr>
        <w:t>gearbeyt</w:t>
      </w:r>
      <w:proofErr w:type="spellEnd"/>
      <w:r w:rsidRPr="00FB4AFF">
        <w:rPr>
          <w:rFonts w:eastAsia="Times New Roman"/>
          <w:szCs w:val="24"/>
          <w:lang w:eastAsia="de-DE"/>
        </w:rPr>
        <w:t xml:space="preserve"> haben/ werden gehen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das ewige leben/ welche aber </w:t>
      </w:r>
      <w:proofErr w:type="spellStart"/>
      <w:r w:rsidRPr="00FB4AFF">
        <w:rPr>
          <w:rFonts w:eastAsia="Times New Roman"/>
          <w:szCs w:val="24"/>
          <w:lang w:eastAsia="de-DE"/>
        </w:rPr>
        <w:t>vbel</w:t>
      </w:r>
      <w:proofErr w:type="spellEnd"/>
      <w:r w:rsidRPr="00FB4AFF">
        <w:rPr>
          <w:rFonts w:eastAsia="Times New Roman"/>
          <w:szCs w:val="24"/>
          <w:lang w:eastAsia="de-DE"/>
        </w:rPr>
        <w:t xml:space="preserve">/ in das ewige </w:t>
      </w:r>
      <w:proofErr w:type="spellStart"/>
      <w:r w:rsidRPr="00FB4AFF">
        <w:rPr>
          <w:rFonts w:eastAsia="Times New Roman"/>
          <w:szCs w:val="24"/>
          <w:lang w:eastAsia="de-DE"/>
        </w:rPr>
        <w:t>feüer</w:t>
      </w:r>
      <w:proofErr w:type="spellEnd"/>
      <w:r w:rsidRPr="00FB4AFF">
        <w:rPr>
          <w:rFonts w:eastAsia="Times New Roman"/>
          <w:szCs w:val="24"/>
          <w:lang w:eastAsia="de-DE"/>
        </w:rPr>
        <w:t xml:space="preserve">. </w:t>
      </w:r>
    </w:p>
    <w:p w14:paraId="2ACD25C9"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O mein Herr Jesu Christe/ </w:t>
      </w:r>
      <w:proofErr w:type="spellStart"/>
      <w:r w:rsidRPr="00FB4AFF">
        <w:rPr>
          <w:rFonts w:eastAsia="Times New Roman"/>
          <w:szCs w:val="24"/>
          <w:lang w:eastAsia="de-DE"/>
        </w:rPr>
        <w:t>verkürtz</w:t>
      </w:r>
      <w:proofErr w:type="spellEnd"/>
      <w:r w:rsidRPr="00FB4AFF">
        <w:rPr>
          <w:rFonts w:eastAsia="Times New Roman"/>
          <w:szCs w:val="24"/>
          <w:lang w:eastAsia="de-DE"/>
        </w:rPr>
        <w:t xml:space="preserve"> </w:t>
      </w:r>
      <w:proofErr w:type="spellStart"/>
      <w:r w:rsidRPr="00FB4AFF">
        <w:rPr>
          <w:rFonts w:eastAsia="Times New Roman"/>
          <w:szCs w:val="24"/>
          <w:lang w:eastAsia="de-DE"/>
        </w:rPr>
        <w:t>dise</w:t>
      </w:r>
      <w:proofErr w:type="spellEnd"/>
      <w:r w:rsidRPr="00FB4AFF">
        <w:rPr>
          <w:rFonts w:eastAsia="Times New Roman"/>
          <w:szCs w:val="24"/>
          <w:lang w:eastAsia="de-DE"/>
        </w:rPr>
        <w:t xml:space="preserve"> tage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kumb</w:t>
      </w:r>
      <w:proofErr w:type="spellEnd"/>
      <w:r w:rsidRPr="00FB4AFF">
        <w:rPr>
          <w:rFonts w:eastAsia="Times New Roman"/>
          <w:szCs w:val="24"/>
          <w:lang w:eastAsia="de-DE"/>
        </w:rPr>
        <w:t xml:space="preserve"> zu </w:t>
      </w:r>
      <w:proofErr w:type="spellStart"/>
      <w:r w:rsidRPr="00FB4AFF">
        <w:rPr>
          <w:rFonts w:eastAsia="Times New Roman"/>
          <w:szCs w:val="24"/>
          <w:lang w:eastAsia="de-DE"/>
        </w:rPr>
        <w:t>vns</w:t>
      </w:r>
      <w:proofErr w:type="spellEnd"/>
      <w:r w:rsidRPr="00FB4AFF">
        <w:rPr>
          <w:rFonts w:eastAsia="Times New Roman"/>
          <w:szCs w:val="24"/>
          <w:lang w:eastAsia="de-DE"/>
        </w:rPr>
        <w:t xml:space="preserve"> </w:t>
      </w:r>
      <w:proofErr w:type="spellStart"/>
      <w:r w:rsidRPr="00FB4AFF">
        <w:rPr>
          <w:rFonts w:eastAsia="Times New Roman"/>
          <w:szCs w:val="24"/>
          <w:lang w:eastAsia="de-DE"/>
        </w:rPr>
        <w:t>balde</w:t>
      </w:r>
      <w:proofErr w:type="spellEnd"/>
      <w:r w:rsidRPr="00FB4AFF">
        <w:rPr>
          <w:rFonts w:eastAsia="Times New Roman"/>
          <w:szCs w:val="24"/>
          <w:lang w:eastAsia="de-DE"/>
        </w:rPr>
        <w:t xml:space="preserve"> herab/ doch gib </w:t>
      </w:r>
      <w:proofErr w:type="spellStart"/>
      <w:r w:rsidRPr="00FB4AFF">
        <w:rPr>
          <w:rFonts w:eastAsia="Times New Roman"/>
          <w:szCs w:val="24"/>
          <w:lang w:eastAsia="de-DE"/>
        </w:rPr>
        <w:t>vns</w:t>
      </w:r>
      <w:proofErr w:type="spellEnd"/>
      <w:r w:rsidRPr="00FB4AFF">
        <w:rPr>
          <w:rFonts w:eastAsia="Times New Roman"/>
          <w:szCs w:val="24"/>
          <w:lang w:eastAsia="de-DE"/>
        </w:rPr>
        <w:t xml:space="preserve"> </w:t>
      </w:r>
      <w:proofErr w:type="spellStart"/>
      <w:r w:rsidRPr="00FB4AFF">
        <w:rPr>
          <w:rFonts w:eastAsia="Times New Roman"/>
          <w:szCs w:val="24"/>
          <w:lang w:eastAsia="de-DE"/>
        </w:rPr>
        <w:t>gnad</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krafft</w:t>
      </w:r>
      <w:proofErr w:type="spellEnd"/>
      <w:r w:rsidRPr="00FB4AFF">
        <w:rPr>
          <w:rFonts w:eastAsia="Times New Roman"/>
          <w:szCs w:val="24"/>
          <w:lang w:eastAsia="de-DE"/>
        </w:rPr>
        <w:t>/</w:t>
      </w:r>
      <w:proofErr w:type="spellStart"/>
      <w:r w:rsidRPr="00FB4AFF">
        <w:rPr>
          <w:rFonts w:eastAsia="Times New Roman"/>
          <w:szCs w:val="24"/>
          <w:lang w:eastAsia="de-DE"/>
        </w:rPr>
        <w:t>vnser</w:t>
      </w:r>
      <w:proofErr w:type="spellEnd"/>
      <w:r w:rsidRPr="00FB4AFF">
        <w:rPr>
          <w:rFonts w:eastAsia="Times New Roman"/>
          <w:szCs w:val="24"/>
          <w:lang w:eastAsia="de-DE"/>
        </w:rPr>
        <w:t xml:space="preserve"> leben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w:t>
      </w:r>
      <w:proofErr w:type="spellStart"/>
      <w:r w:rsidRPr="00FB4AFF">
        <w:rPr>
          <w:rFonts w:eastAsia="Times New Roman"/>
          <w:szCs w:val="24"/>
          <w:lang w:eastAsia="de-DE"/>
        </w:rPr>
        <w:t>mitler</w:t>
      </w:r>
      <w:proofErr w:type="spellEnd"/>
      <w:r w:rsidRPr="00FB4AFF">
        <w:rPr>
          <w:rFonts w:eastAsia="Times New Roman"/>
          <w:szCs w:val="24"/>
          <w:lang w:eastAsia="de-DE"/>
        </w:rPr>
        <w:t xml:space="preserve"> </w:t>
      </w:r>
      <w:proofErr w:type="spellStart"/>
      <w:r w:rsidRPr="00FB4AFF">
        <w:rPr>
          <w:rFonts w:eastAsia="Times New Roman"/>
          <w:szCs w:val="24"/>
          <w:lang w:eastAsia="de-DE"/>
        </w:rPr>
        <w:t>zeyt</w:t>
      </w:r>
      <w:proofErr w:type="spellEnd"/>
      <w:r w:rsidRPr="00FB4AFF">
        <w:rPr>
          <w:rFonts w:eastAsia="Times New Roman"/>
          <w:szCs w:val="24"/>
          <w:lang w:eastAsia="de-DE"/>
        </w:rPr>
        <w:t xml:space="preserve"> also </w:t>
      </w:r>
      <w:proofErr w:type="spellStart"/>
      <w:r w:rsidRPr="00FB4AFF">
        <w:rPr>
          <w:rFonts w:eastAsia="Times New Roman"/>
          <w:szCs w:val="24"/>
          <w:lang w:eastAsia="de-DE"/>
        </w:rPr>
        <w:t>zufüren</w:t>
      </w:r>
      <w:proofErr w:type="spellEnd"/>
      <w:r w:rsidRPr="00FB4AFF">
        <w:rPr>
          <w:rFonts w:eastAsia="Times New Roman"/>
          <w:szCs w:val="24"/>
          <w:lang w:eastAsia="de-DE"/>
        </w:rPr>
        <w:t xml:space="preserve">/ das wir </w:t>
      </w:r>
      <w:proofErr w:type="spellStart"/>
      <w:r w:rsidRPr="00FB4AFF">
        <w:rPr>
          <w:rFonts w:eastAsia="Times New Roman"/>
          <w:szCs w:val="24"/>
          <w:lang w:eastAsia="de-DE"/>
        </w:rPr>
        <w:t>wirdig</w:t>
      </w:r>
      <w:proofErr w:type="spellEnd"/>
      <w:r w:rsidRPr="00FB4AFF">
        <w:rPr>
          <w:rFonts w:eastAsia="Times New Roman"/>
          <w:szCs w:val="24"/>
          <w:lang w:eastAsia="de-DE"/>
        </w:rPr>
        <w:t xml:space="preserve"> seyen/ deine </w:t>
      </w:r>
      <w:proofErr w:type="spellStart"/>
      <w:r w:rsidRPr="00FB4AFF">
        <w:rPr>
          <w:rFonts w:eastAsia="Times New Roman"/>
          <w:szCs w:val="24"/>
          <w:lang w:eastAsia="de-DE"/>
        </w:rPr>
        <w:t>gnedige</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süsse </w:t>
      </w:r>
      <w:proofErr w:type="spellStart"/>
      <w:r w:rsidRPr="00FB4AFF">
        <w:rPr>
          <w:rFonts w:eastAsia="Times New Roman"/>
          <w:szCs w:val="24"/>
          <w:lang w:eastAsia="de-DE"/>
        </w:rPr>
        <w:t>stymme</w:t>
      </w:r>
      <w:proofErr w:type="spellEnd"/>
      <w:r w:rsidRPr="00FB4AFF">
        <w:rPr>
          <w:rFonts w:eastAsia="Times New Roman"/>
          <w:szCs w:val="24"/>
          <w:lang w:eastAsia="de-DE"/>
        </w:rPr>
        <w:t xml:space="preserve">/ denn mit </w:t>
      </w:r>
      <w:proofErr w:type="spellStart"/>
      <w:r w:rsidRPr="00FB4AFF">
        <w:rPr>
          <w:rFonts w:eastAsia="Times New Roman"/>
          <w:szCs w:val="24"/>
          <w:lang w:eastAsia="de-DE"/>
        </w:rPr>
        <w:t>freüden</w:t>
      </w:r>
      <w:proofErr w:type="spellEnd"/>
      <w:r w:rsidRPr="00FB4AFF">
        <w:rPr>
          <w:rFonts w:eastAsia="Times New Roman"/>
          <w:szCs w:val="24"/>
          <w:lang w:eastAsia="de-DE"/>
        </w:rPr>
        <w:t xml:space="preserve"> zu hören so du wirst sagen/ </w:t>
      </w:r>
      <w:proofErr w:type="spellStart"/>
      <w:r w:rsidRPr="00FB4AFF">
        <w:rPr>
          <w:rFonts w:eastAsia="Times New Roman"/>
          <w:szCs w:val="24"/>
          <w:lang w:eastAsia="de-DE"/>
        </w:rPr>
        <w:t>Kumbt</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w:t>
      </w:r>
      <w:proofErr w:type="spellStart"/>
      <w:r w:rsidRPr="00FB4AFF">
        <w:rPr>
          <w:rFonts w:eastAsia="Times New Roman"/>
          <w:szCs w:val="24"/>
          <w:lang w:eastAsia="de-DE"/>
        </w:rPr>
        <w:t>gebenedeyten</w:t>
      </w:r>
      <w:proofErr w:type="spellEnd"/>
      <w:r w:rsidRPr="00FB4AFF">
        <w:rPr>
          <w:rFonts w:eastAsia="Times New Roman"/>
          <w:szCs w:val="24"/>
          <w:lang w:eastAsia="de-DE"/>
        </w:rPr>
        <w:t xml:space="preserve"> meins </w:t>
      </w:r>
      <w:proofErr w:type="spellStart"/>
      <w:r w:rsidRPr="00FB4AFF">
        <w:rPr>
          <w:rFonts w:eastAsia="Times New Roman"/>
          <w:szCs w:val="24"/>
          <w:lang w:eastAsia="de-DE"/>
        </w:rPr>
        <w:t>vaters</w:t>
      </w:r>
      <w:proofErr w:type="spellEnd"/>
      <w:r w:rsidRPr="00FB4AFF">
        <w:rPr>
          <w:rFonts w:eastAsia="Times New Roman"/>
          <w:szCs w:val="24"/>
          <w:lang w:eastAsia="de-DE"/>
        </w:rPr>
        <w:t xml:space="preserve">/ ererbet das </w:t>
      </w:r>
      <w:proofErr w:type="spellStart"/>
      <w:r w:rsidRPr="00FB4AFF">
        <w:rPr>
          <w:rFonts w:eastAsia="Times New Roman"/>
          <w:szCs w:val="24"/>
          <w:lang w:eastAsia="de-DE"/>
        </w:rPr>
        <w:t>reych</w:t>
      </w:r>
      <w:proofErr w:type="spellEnd"/>
      <w:r w:rsidRPr="00FB4AFF">
        <w:rPr>
          <w:rFonts w:eastAsia="Times New Roman"/>
          <w:szCs w:val="24"/>
          <w:lang w:eastAsia="de-DE"/>
        </w:rPr>
        <w:t xml:space="preserve">/ das euch </w:t>
      </w:r>
      <w:proofErr w:type="spellStart"/>
      <w:r w:rsidRPr="00FB4AFF">
        <w:rPr>
          <w:rFonts w:eastAsia="Times New Roman"/>
          <w:szCs w:val="24"/>
          <w:lang w:eastAsia="de-DE"/>
        </w:rPr>
        <w:t>bereyt</w:t>
      </w:r>
      <w:proofErr w:type="spellEnd"/>
      <w:r w:rsidRPr="00FB4AFF">
        <w:rPr>
          <w:rFonts w:eastAsia="Times New Roman"/>
          <w:szCs w:val="24"/>
          <w:lang w:eastAsia="de-DE"/>
        </w:rPr>
        <w:t xml:space="preserve"> ist von </w:t>
      </w:r>
      <w:proofErr w:type="spellStart"/>
      <w:r w:rsidRPr="00FB4AFF">
        <w:rPr>
          <w:rFonts w:eastAsia="Times New Roman"/>
          <w:szCs w:val="24"/>
          <w:lang w:eastAsia="de-DE"/>
        </w:rPr>
        <w:t>anbegyn</w:t>
      </w:r>
      <w:proofErr w:type="spellEnd"/>
      <w:r w:rsidRPr="00FB4AFF">
        <w:rPr>
          <w:rFonts w:eastAsia="Times New Roman"/>
          <w:szCs w:val="24"/>
          <w:lang w:eastAsia="de-DE"/>
        </w:rPr>
        <w:t xml:space="preserve"> der </w:t>
      </w:r>
      <w:proofErr w:type="spellStart"/>
      <w:r w:rsidRPr="00FB4AFF">
        <w:rPr>
          <w:rFonts w:eastAsia="Times New Roman"/>
          <w:szCs w:val="24"/>
          <w:lang w:eastAsia="de-DE"/>
        </w:rPr>
        <w:t>welt</w:t>
      </w:r>
      <w:proofErr w:type="spellEnd"/>
      <w:r w:rsidRPr="00FB4AFF">
        <w:rPr>
          <w:rFonts w:eastAsia="Times New Roman"/>
          <w:szCs w:val="24"/>
          <w:lang w:eastAsia="de-DE"/>
        </w:rPr>
        <w:t xml:space="preserve">/ Denn ich bin </w:t>
      </w:r>
      <w:proofErr w:type="spellStart"/>
      <w:r w:rsidRPr="00FB4AFF">
        <w:rPr>
          <w:rFonts w:eastAsia="Times New Roman"/>
          <w:szCs w:val="24"/>
          <w:lang w:eastAsia="de-DE"/>
        </w:rPr>
        <w:t>hungerich</w:t>
      </w:r>
      <w:proofErr w:type="spellEnd"/>
      <w:r w:rsidRPr="00FB4AFF">
        <w:rPr>
          <w:rFonts w:eastAsia="Times New Roman"/>
          <w:szCs w:val="24"/>
          <w:lang w:eastAsia="de-DE"/>
        </w:rPr>
        <w:t xml:space="preserve"> gewesen/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habt mich </w:t>
      </w:r>
      <w:proofErr w:type="spellStart"/>
      <w:r w:rsidRPr="00FB4AFF">
        <w:rPr>
          <w:rFonts w:eastAsia="Times New Roman"/>
          <w:szCs w:val="24"/>
          <w:lang w:eastAsia="de-DE"/>
        </w:rPr>
        <w:t>gespeyset</w:t>
      </w:r>
      <w:proofErr w:type="spellEnd"/>
      <w:r w:rsidRPr="00FB4AFF">
        <w:rPr>
          <w:rFonts w:eastAsia="Times New Roman"/>
          <w:szCs w:val="24"/>
          <w:lang w:eastAsia="de-DE"/>
        </w:rPr>
        <w:t xml:space="preserve">/ Ich bin durstig gewesen/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habt mich </w:t>
      </w:r>
      <w:proofErr w:type="spellStart"/>
      <w:r w:rsidRPr="00FB4AFF">
        <w:rPr>
          <w:rFonts w:eastAsia="Times New Roman"/>
          <w:szCs w:val="24"/>
          <w:lang w:eastAsia="de-DE"/>
        </w:rPr>
        <w:t>getrencket</w:t>
      </w:r>
      <w:proofErr w:type="spellEnd"/>
      <w:r w:rsidRPr="00FB4AFF">
        <w:rPr>
          <w:rFonts w:eastAsia="Times New Roman"/>
          <w:szCs w:val="24"/>
          <w:lang w:eastAsia="de-DE"/>
        </w:rPr>
        <w:t xml:space="preserve">/ Ich </w:t>
      </w:r>
      <w:proofErr w:type="spellStart"/>
      <w:r w:rsidRPr="00FB4AFF">
        <w:rPr>
          <w:rFonts w:eastAsia="Times New Roman"/>
          <w:szCs w:val="24"/>
          <w:lang w:eastAsia="de-DE"/>
        </w:rPr>
        <w:t>byn</w:t>
      </w:r>
      <w:proofErr w:type="spellEnd"/>
      <w:r w:rsidRPr="00FB4AFF">
        <w:rPr>
          <w:rFonts w:eastAsia="Times New Roman"/>
          <w:szCs w:val="24"/>
          <w:lang w:eastAsia="de-DE"/>
        </w:rPr>
        <w:t xml:space="preserve"> ein gast gewesen/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habt mich beherberget/ Ich bin </w:t>
      </w:r>
      <w:proofErr w:type="spellStart"/>
      <w:r w:rsidRPr="00FB4AFF">
        <w:rPr>
          <w:rFonts w:eastAsia="Times New Roman"/>
          <w:szCs w:val="24"/>
          <w:lang w:eastAsia="de-DE"/>
        </w:rPr>
        <w:t>nacket</w:t>
      </w:r>
      <w:proofErr w:type="spellEnd"/>
      <w:r w:rsidRPr="00FB4AFF">
        <w:rPr>
          <w:rFonts w:eastAsia="Times New Roman"/>
          <w:szCs w:val="24"/>
          <w:lang w:eastAsia="de-DE"/>
        </w:rPr>
        <w:t xml:space="preserve"> gewesen/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habt mich </w:t>
      </w:r>
      <w:proofErr w:type="spellStart"/>
      <w:r w:rsidRPr="00FB4AFF">
        <w:rPr>
          <w:rFonts w:eastAsia="Times New Roman"/>
          <w:szCs w:val="24"/>
          <w:lang w:eastAsia="de-DE"/>
        </w:rPr>
        <w:t>bekleydet</w:t>
      </w:r>
      <w:proofErr w:type="spellEnd"/>
      <w:r w:rsidRPr="00FB4AFF">
        <w:rPr>
          <w:rFonts w:eastAsia="Times New Roman"/>
          <w:szCs w:val="24"/>
          <w:lang w:eastAsia="de-DE"/>
        </w:rPr>
        <w:t xml:space="preserve">/ Ich </w:t>
      </w:r>
      <w:proofErr w:type="spellStart"/>
      <w:r w:rsidRPr="00FB4AFF">
        <w:rPr>
          <w:rFonts w:eastAsia="Times New Roman"/>
          <w:szCs w:val="24"/>
          <w:lang w:eastAsia="de-DE"/>
        </w:rPr>
        <w:t>byn</w:t>
      </w:r>
      <w:proofErr w:type="spellEnd"/>
      <w:r w:rsidRPr="00FB4AFF">
        <w:rPr>
          <w:rFonts w:eastAsia="Times New Roman"/>
          <w:szCs w:val="24"/>
          <w:lang w:eastAsia="de-DE"/>
        </w:rPr>
        <w:t xml:space="preserve"> </w:t>
      </w:r>
      <w:proofErr w:type="spellStart"/>
      <w:r w:rsidRPr="00FB4AFF">
        <w:rPr>
          <w:rFonts w:eastAsia="Times New Roman"/>
          <w:szCs w:val="24"/>
          <w:lang w:eastAsia="de-DE"/>
        </w:rPr>
        <w:t>kranck</w:t>
      </w:r>
      <w:proofErr w:type="spellEnd"/>
      <w:r w:rsidRPr="00FB4AFF">
        <w:rPr>
          <w:rFonts w:eastAsia="Times New Roman"/>
          <w:szCs w:val="24"/>
          <w:lang w:eastAsia="de-DE"/>
        </w:rPr>
        <w:t xml:space="preserve"> gewesen/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habt mich besucht/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ich </w:t>
      </w:r>
      <w:proofErr w:type="spellStart"/>
      <w:r w:rsidRPr="00FB4AFF">
        <w:rPr>
          <w:rFonts w:eastAsia="Times New Roman"/>
          <w:szCs w:val="24"/>
          <w:lang w:eastAsia="de-DE"/>
        </w:rPr>
        <w:t>byn</w:t>
      </w:r>
      <w:proofErr w:type="spellEnd"/>
      <w:r w:rsidRPr="00FB4AFF">
        <w:rPr>
          <w:rFonts w:eastAsia="Times New Roman"/>
          <w:szCs w:val="24"/>
          <w:lang w:eastAsia="de-DE"/>
        </w:rPr>
        <w:t xml:space="preserve"> gefangen gewesen/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seyd zu mir </w:t>
      </w:r>
      <w:proofErr w:type="spellStart"/>
      <w:r w:rsidRPr="00FB4AFF">
        <w:rPr>
          <w:rFonts w:eastAsia="Times New Roman"/>
          <w:szCs w:val="24"/>
          <w:lang w:eastAsia="de-DE"/>
        </w:rPr>
        <w:t>kummen</w:t>
      </w:r>
      <w:proofErr w:type="spellEnd"/>
      <w:r w:rsidRPr="00FB4AFF">
        <w:rPr>
          <w:rFonts w:eastAsia="Times New Roman"/>
          <w:szCs w:val="24"/>
          <w:lang w:eastAsia="de-DE"/>
        </w:rPr>
        <w:t xml:space="preserve">/ Warlich ich sag euch/ was </w:t>
      </w:r>
      <w:proofErr w:type="spellStart"/>
      <w:r w:rsidRPr="00FB4AFF">
        <w:rPr>
          <w:rFonts w:eastAsia="Times New Roman"/>
          <w:szCs w:val="24"/>
          <w:lang w:eastAsia="de-DE"/>
        </w:rPr>
        <w:t>jr</w:t>
      </w:r>
      <w:proofErr w:type="spellEnd"/>
      <w:r w:rsidRPr="00FB4AFF">
        <w:rPr>
          <w:rFonts w:eastAsia="Times New Roman"/>
          <w:szCs w:val="24"/>
          <w:lang w:eastAsia="de-DE"/>
        </w:rPr>
        <w:t xml:space="preserve"> gethan habt einem </w:t>
      </w:r>
      <w:proofErr w:type="spellStart"/>
      <w:r w:rsidRPr="00FB4AFF">
        <w:rPr>
          <w:rFonts w:eastAsia="Times New Roman"/>
          <w:szCs w:val="24"/>
          <w:lang w:eastAsia="de-DE"/>
        </w:rPr>
        <w:t>vnder</w:t>
      </w:r>
      <w:proofErr w:type="spellEnd"/>
      <w:r w:rsidRPr="00FB4AFF">
        <w:rPr>
          <w:rFonts w:eastAsia="Times New Roman"/>
          <w:szCs w:val="24"/>
          <w:lang w:eastAsia="de-DE"/>
        </w:rPr>
        <w:t xml:space="preserve"> </w:t>
      </w:r>
      <w:proofErr w:type="spellStart"/>
      <w:r w:rsidRPr="00FB4AFF">
        <w:rPr>
          <w:rFonts w:eastAsia="Times New Roman"/>
          <w:szCs w:val="24"/>
          <w:lang w:eastAsia="de-DE"/>
        </w:rPr>
        <w:t>disen</w:t>
      </w:r>
      <w:proofErr w:type="spellEnd"/>
      <w:r w:rsidRPr="00FB4AFF">
        <w:rPr>
          <w:rFonts w:eastAsia="Times New Roman"/>
          <w:szCs w:val="24"/>
          <w:lang w:eastAsia="de-DE"/>
        </w:rPr>
        <w:t xml:space="preserve"> meinen geringsten </w:t>
      </w:r>
      <w:proofErr w:type="spellStart"/>
      <w:r w:rsidRPr="00FB4AFF">
        <w:rPr>
          <w:rFonts w:eastAsia="Times New Roman"/>
          <w:szCs w:val="24"/>
          <w:lang w:eastAsia="de-DE"/>
        </w:rPr>
        <w:t>brüdern</w:t>
      </w:r>
      <w:proofErr w:type="spellEnd"/>
      <w:r w:rsidRPr="00FB4AFF">
        <w:rPr>
          <w:rFonts w:eastAsia="Times New Roman"/>
          <w:szCs w:val="24"/>
          <w:lang w:eastAsia="de-DE"/>
        </w:rPr>
        <w:t xml:space="preserve">/ das habt </w:t>
      </w:r>
      <w:proofErr w:type="spellStart"/>
      <w:r w:rsidRPr="00FB4AFF">
        <w:rPr>
          <w:rFonts w:eastAsia="Times New Roman"/>
          <w:szCs w:val="24"/>
          <w:lang w:eastAsia="de-DE"/>
        </w:rPr>
        <w:t>jr</w:t>
      </w:r>
      <w:proofErr w:type="spellEnd"/>
      <w:r w:rsidRPr="00FB4AFF">
        <w:rPr>
          <w:rFonts w:eastAsia="Times New Roman"/>
          <w:szCs w:val="24"/>
          <w:lang w:eastAsia="de-DE"/>
        </w:rPr>
        <w:t xml:space="preserve"> mir gethan/ Aber den </w:t>
      </w:r>
      <w:proofErr w:type="spellStart"/>
      <w:r w:rsidRPr="00FB4AFF">
        <w:rPr>
          <w:rFonts w:eastAsia="Times New Roman"/>
          <w:szCs w:val="24"/>
          <w:lang w:eastAsia="de-DE"/>
        </w:rPr>
        <w:t>vnglaubigen</w:t>
      </w:r>
      <w:proofErr w:type="spellEnd"/>
      <w:r w:rsidRPr="00FB4AFF">
        <w:rPr>
          <w:rFonts w:eastAsia="Times New Roman"/>
          <w:szCs w:val="24"/>
          <w:lang w:eastAsia="de-DE"/>
        </w:rPr>
        <w:t xml:space="preserve">/ verzagten/ </w:t>
      </w:r>
      <w:proofErr w:type="spellStart"/>
      <w:r w:rsidRPr="00FB4AFF">
        <w:rPr>
          <w:rFonts w:eastAsia="Times New Roman"/>
          <w:szCs w:val="24"/>
          <w:lang w:eastAsia="de-DE"/>
        </w:rPr>
        <w:t>verbanten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vnkeuschen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eebrechern</w:t>
      </w:r>
      <w:proofErr w:type="spellEnd"/>
      <w:r w:rsidRPr="00FB4AFF">
        <w:rPr>
          <w:rFonts w:eastAsia="Times New Roman"/>
          <w:szCs w:val="24"/>
          <w:lang w:eastAsia="de-DE"/>
        </w:rPr>
        <w:t xml:space="preserve">/ </w:t>
      </w:r>
      <w:proofErr w:type="spellStart"/>
      <w:r w:rsidRPr="00FB4AFF">
        <w:rPr>
          <w:rFonts w:eastAsia="Times New Roman"/>
          <w:szCs w:val="24"/>
          <w:lang w:eastAsia="de-DE"/>
        </w:rPr>
        <w:t>seuffern</w:t>
      </w:r>
      <w:proofErr w:type="spellEnd"/>
      <w:r w:rsidRPr="00FB4AFF">
        <w:rPr>
          <w:rFonts w:eastAsia="Times New Roman"/>
          <w:szCs w:val="24"/>
          <w:lang w:eastAsia="de-DE"/>
        </w:rPr>
        <w:t xml:space="preserve">/ </w:t>
      </w:r>
      <w:proofErr w:type="spellStart"/>
      <w:r w:rsidRPr="00FB4AFF">
        <w:rPr>
          <w:rFonts w:eastAsia="Times New Roman"/>
          <w:szCs w:val="24"/>
          <w:lang w:eastAsia="de-DE"/>
        </w:rPr>
        <w:t>gotßlesterern</w:t>
      </w:r>
      <w:proofErr w:type="spellEnd"/>
      <w:r w:rsidRPr="00FB4AFF">
        <w:rPr>
          <w:rFonts w:eastAsia="Times New Roman"/>
          <w:szCs w:val="24"/>
          <w:lang w:eastAsia="de-DE"/>
        </w:rPr>
        <w:t xml:space="preserve">/ hoffertigen/ </w:t>
      </w:r>
      <w:proofErr w:type="spellStart"/>
      <w:r w:rsidRPr="00FB4AFF">
        <w:rPr>
          <w:rFonts w:eastAsia="Times New Roman"/>
          <w:szCs w:val="24"/>
          <w:lang w:eastAsia="de-DE"/>
        </w:rPr>
        <w:t>neydischen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geytzigen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raubern</w:t>
      </w:r>
      <w:proofErr w:type="spellEnd"/>
      <w:r w:rsidRPr="00FB4AFF">
        <w:rPr>
          <w:rFonts w:eastAsia="Times New Roman"/>
          <w:szCs w:val="24"/>
          <w:lang w:eastAsia="de-DE"/>
        </w:rPr>
        <w:t xml:space="preserve">/ </w:t>
      </w:r>
      <w:proofErr w:type="spellStart"/>
      <w:r w:rsidRPr="00FB4AFF">
        <w:rPr>
          <w:rFonts w:eastAsia="Times New Roman"/>
          <w:szCs w:val="24"/>
          <w:lang w:eastAsia="de-DE"/>
        </w:rPr>
        <w:t>tyrannen</w:t>
      </w:r>
      <w:proofErr w:type="spellEnd"/>
      <w:r w:rsidRPr="00FB4AFF">
        <w:rPr>
          <w:rFonts w:eastAsia="Times New Roman"/>
          <w:szCs w:val="24"/>
          <w:lang w:eastAsia="de-DE"/>
        </w:rPr>
        <w:t xml:space="preserve">/ abgöttischen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lügnern</w:t>
      </w:r>
      <w:proofErr w:type="spellEnd"/>
      <w:r w:rsidRPr="00FB4AFF">
        <w:rPr>
          <w:rFonts w:eastAsia="Times New Roman"/>
          <w:szCs w:val="24"/>
          <w:lang w:eastAsia="de-DE"/>
        </w:rPr>
        <w:t xml:space="preserve">/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w:t>
      </w:r>
      <w:proofErr w:type="spellStart"/>
      <w:r w:rsidRPr="00FB4AFF">
        <w:rPr>
          <w:rFonts w:eastAsia="Times New Roman"/>
          <w:szCs w:val="24"/>
          <w:lang w:eastAsia="de-DE"/>
        </w:rPr>
        <w:t>jr</w:t>
      </w:r>
      <w:proofErr w:type="spellEnd"/>
      <w:r w:rsidRPr="00FB4AFF">
        <w:rPr>
          <w:rFonts w:eastAsia="Times New Roman"/>
          <w:szCs w:val="24"/>
          <w:lang w:eastAsia="de-DE"/>
        </w:rPr>
        <w:t xml:space="preserve"> </w:t>
      </w:r>
      <w:proofErr w:type="spellStart"/>
      <w:r w:rsidRPr="00FB4AFF">
        <w:rPr>
          <w:rFonts w:eastAsia="Times New Roman"/>
          <w:szCs w:val="24"/>
          <w:lang w:eastAsia="de-DE"/>
        </w:rPr>
        <w:t>vrteyl</w:t>
      </w:r>
      <w:proofErr w:type="spellEnd"/>
      <w:r w:rsidRPr="00FB4AFF">
        <w:rPr>
          <w:rFonts w:eastAsia="Times New Roman"/>
          <w:szCs w:val="24"/>
          <w:lang w:eastAsia="de-DE"/>
        </w:rPr>
        <w:t xml:space="preserve"> sein/ damit man sie mit </w:t>
      </w:r>
      <w:proofErr w:type="spellStart"/>
      <w:r w:rsidRPr="00FB4AFF">
        <w:rPr>
          <w:rFonts w:eastAsia="Times New Roman"/>
          <w:szCs w:val="24"/>
          <w:lang w:eastAsia="de-DE"/>
        </w:rPr>
        <w:t>schweffel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feüer</w:t>
      </w:r>
      <w:proofErr w:type="spellEnd"/>
      <w:r w:rsidRPr="00FB4AFF">
        <w:rPr>
          <w:rFonts w:eastAsia="Times New Roman"/>
          <w:szCs w:val="24"/>
          <w:lang w:eastAsia="de-DE"/>
        </w:rPr>
        <w:t xml:space="preserve"> verbrennen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Darfür behüt </w:t>
      </w:r>
      <w:proofErr w:type="spellStart"/>
      <w:r w:rsidRPr="00FB4AFF">
        <w:rPr>
          <w:rFonts w:eastAsia="Times New Roman"/>
          <w:szCs w:val="24"/>
          <w:lang w:eastAsia="de-DE"/>
        </w:rPr>
        <w:t>vns</w:t>
      </w:r>
      <w:proofErr w:type="spellEnd"/>
      <w:r w:rsidRPr="00FB4AFF">
        <w:rPr>
          <w:rFonts w:eastAsia="Times New Roman"/>
          <w:szCs w:val="24"/>
          <w:lang w:eastAsia="de-DE"/>
        </w:rPr>
        <w:t xml:space="preserve"> </w:t>
      </w:r>
      <w:proofErr w:type="spellStart"/>
      <w:r w:rsidRPr="00FB4AFF">
        <w:rPr>
          <w:rFonts w:eastAsia="Times New Roman"/>
          <w:szCs w:val="24"/>
          <w:lang w:eastAsia="de-DE"/>
        </w:rPr>
        <w:t>allzeyt</w:t>
      </w:r>
      <w:proofErr w:type="spellEnd"/>
      <w:r w:rsidRPr="00FB4AFF">
        <w:rPr>
          <w:rFonts w:eastAsia="Times New Roman"/>
          <w:szCs w:val="24"/>
          <w:lang w:eastAsia="de-DE"/>
        </w:rPr>
        <w:t xml:space="preserve">/ O </w:t>
      </w:r>
      <w:proofErr w:type="spellStart"/>
      <w:r w:rsidRPr="00FB4AFF">
        <w:rPr>
          <w:rFonts w:eastAsia="Times New Roman"/>
          <w:szCs w:val="24"/>
          <w:lang w:eastAsia="de-DE"/>
        </w:rPr>
        <w:t>gnediger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güttiger</w:t>
      </w:r>
      <w:proofErr w:type="spellEnd"/>
      <w:r w:rsidRPr="00FB4AFF">
        <w:rPr>
          <w:rFonts w:eastAsia="Times New Roman"/>
          <w:szCs w:val="24"/>
          <w:lang w:eastAsia="de-DE"/>
        </w:rPr>
        <w:t xml:space="preserve"> Herr Jesu Christe. </w:t>
      </w:r>
    </w:p>
    <w:p w14:paraId="1B2F55B5"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den </w:t>
      </w:r>
      <w:proofErr w:type="spellStart"/>
      <w:r w:rsidRPr="00FB4AFF">
        <w:rPr>
          <w:rFonts w:eastAsia="Times New Roman"/>
          <w:szCs w:val="24"/>
          <w:lang w:eastAsia="de-DE"/>
        </w:rPr>
        <w:t>heyligen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geyst</w:t>
      </w:r>
      <w:proofErr w:type="spellEnd"/>
      <w:r w:rsidRPr="00FB4AFF">
        <w:rPr>
          <w:rFonts w:eastAsia="Times New Roman"/>
          <w:szCs w:val="24"/>
          <w:lang w:eastAsia="de-DE"/>
        </w:rPr>
        <w:t xml:space="preserve">/ der da </w:t>
      </w:r>
      <w:proofErr w:type="spellStart"/>
      <w:r w:rsidRPr="00FB4AFF">
        <w:rPr>
          <w:rFonts w:eastAsia="Times New Roman"/>
          <w:szCs w:val="24"/>
          <w:lang w:eastAsia="de-DE"/>
        </w:rPr>
        <w:t>außgehet</w:t>
      </w:r>
      <w:proofErr w:type="spellEnd"/>
      <w:r w:rsidRPr="00FB4AFF">
        <w:rPr>
          <w:rFonts w:eastAsia="Times New Roman"/>
          <w:szCs w:val="24"/>
          <w:lang w:eastAsia="de-DE"/>
        </w:rPr>
        <w:t xml:space="preserve"> vom Vater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dem Sun/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doch mit ein </w:t>
      </w:r>
      <w:proofErr w:type="spellStart"/>
      <w:r w:rsidRPr="00FB4AFF">
        <w:rPr>
          <w:rFonts w:eastAsia="Times New Roman"/>
          <w:szCs w:val="24"/>
          <w:lang w:eastAsia="de-DE"/>
        </w:rPr>
        <w:t>eyniger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warer</w:t>
      </w:r>
      <w:proofErr w:type="spellEnd"/>
      <w:r w:rsidRPr="00FB4AFF">
        <w:rPr>
          <w:rFonts w:eastAsia="Times New Roman"/>
          <w:szCs w:val="24"/>
          <w:lang w:eastAsia="de-DE"/>
        </w:rPr>
        <w:t xml:space="preserve"> Gott ist/ der da alle ding </w:t>
      </w:r>
      <w:proofErr w:type="spellStart"/>
      <w:r w:rsidRPr="00FB4AFF">
        <w:rPr>
          <w:rFonts w:eastAsia="Times New Roman"/>
          <w:szCs w:val="24"/>
          <w:lang w:eastAsia="de-DE"/>
        </w:rPr>
        <w:t>heyliget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on </w:t>
      </w:r>
      <w:proofErr w:type="spellStart"/>
      <w:r w:rsidRPr="00FB4AFF">
        <w:rPr>
          <w:rFonts w:eastAsia="Times New Roman"/>
          <w:szCs w:val="24"/>
          <w:lang w:eastAsia="de-DE"/>
        </w:rPr>
        <w:t>jn</w:t>
      </w:r>
      <w:proofErr w:type="spellEnd"/>
      <w:r w:rsidRPr="00FB4AFF">
        <w:rPr>
          <w:rFonts w:eastAsia="Times New Roman"/>
          <w:szCs w:val="24"/>
          <w:lang w:eastAsia="de-DE"/>
        </w:rPr>
        <w:t xml:space="preserve"> ist nichts </w:t>
      </w:r>
      <w:proofErr w:type="spellStart"/>
      <w:r w:rsidRPr="00FB4AFF">
        <w:rPr>
          <w:rFonts w:eastAsia="Times New Roman"/>
          <w:szCs w:val="24"/>
          <w:lang w:eastAsia="de-DE"/>
        </w:rPr>
        <w:t>heylig</w:t>
      </w:r>
      <w:proofErr w:type="spellEnd"/>
      <w:r w:rsidRPr="00FB4AFF">
        <w:rPr>
          <w:rFonts w:eastAsia="Times New Roman"/>
          <w:szCs w:val="24"/>
          <w:lang w:eastAsia="de-DE"/>
        </w:rPr>
        <w:t xml:space="preserve">/ in den setze ich alle meinen </w:t>
      </w:r>
      <w:proofErr w:type="spellStart"/>
      <w:r w:rsidRPr="00FB4AFF">
        <w:rPr>
          <w:rFonts w:eastAsia="Times New Roman"/>
          <w:szCs w:val="24"/>
          <w:lang w:eastAsia="de-DE"/>
        </w:rPr>
        <w:t>vertrawen</w:t>
      </w:r>
      <w:proofErr w:type="spellEnd"/>
      <w:r w:rsidRPr="00FB4AFF">
        <w:rPr>
          <w:rFonts w:eastAsia="Times New Roman"/>
          <w:szCs w:val="24"/>
          <w:lang w:eastAsia="de-DE"/>
        </w:rPr>
        <w:t xml:space="preserve">/ das er mich </w:t>
      </w:r>
      <w:proofErr w:type="spellStart"/>
      <w:r w:rsidRPr="00FB4AFF">
        <w:rPr>
          <w:rFonts w:eastAsia="Times New Roman"/>
          <w:szCs w:val="24"/>
          <w:lang w:eastAsia="de-DE"/>
        </w:rPr>
        <w:t>wirdt</w:t>
      </w:r>
      <w:proofErr w:type="spellEnd"/>
      <w:r w:rsidRPr="00FB4AFF">
        <w:rPr>
          <w:rFonts w:eastAsia="Times New Roman"/>
          <w:szCs w:val="24"/>
          <w:lang w:eastAsia="de-DE"/>
        </w:rPr>
        <w:t xml:space="preserve"> </w:t>
      </w:r>
      <w:proofErr w:type="spellStart"/>
      <w:r w:rsidRPr="00FB4AFF">
        <w:rPr>
          <w:rFonts w:eastAsia="Times New Roman"/>
          <w:szCs w:val="24"/>
          <w:lang w:eastAsia="de-DE"/>
        </w:rPr>
        <w:t>leren</w:t>
      </w:r>
      <w:proofErr w:type="spellEnd"/>
      <w:r w:rsidRPr="00FB4AFF">
        <w:rPr>
          <w:rFonts w:eastAsia="Times New Roman"/>
          <w:szCs w:val="24"/>
          <w:lang w:eastAsia="de-DE"/>
        </w:rPr>
        <w:t xml:space="preserve"> alle </w:t>
      </w:r>
      <w:proofErr w:type="spellStart"/>
      <w:r w:rsidRPr="00FB4AFF">
        <w:rPr>
          <w:rFonts w:eastAsia="Times New Roman"/>
          <w:szCs w:val="24"/>
          <w:lang w:eastAsia="de-DE"/>
        </w:rPr>
        <w:t>warheyt</w:t>
      </w:r>
      <w:proofErr w:type="spellEnd"/>
      <w:r w:rsidRPr="00FB4AFF">
        <w:rPr>
          <w:rFonts w:eastAsia="Times New Roman"/>
          <w:szCs w:val="24"/>
          <w:lang w:eastAsia="de-DE"/>
        </w:rPr>
        <w:t xml:space="preserve">/ mir meinen glauben </w:t>
      </w:r>
      <w:proofErr w:type="spellStart"/>
      <w:r w:rsidRPr="00FB4AFF">
        <w:rPr>
          <w:rFonts w:eastAsia="Times New Roman"/>
          <w:szCs w:val="24"/>
          <w:lang w:eastAsia="de-DE"/>
        </w:rPr>
        <w:t>stercken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meren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das </w:t>
      </w:r>
      <w:proofErr w:type="spellStart"/>
      <w:r w:rsidRPr="00FB4AFF">
        <w:rPr>
          <w:rFonts w:eastAsia="Times New Roman"/>
          <w:szCs w:val="24"/>
          <w:lang w:eastAsia="de-DE"/>
        </w:rPr>
        <w:t>feür</w:t>
      </w:r>
      <w:proofErr w:type="spellEnd"/>
      <w:r w:rsidRPr="00FB4AFF">
        <w:rPr>
          <w:rFonts w:eastAsia="Times New Roman"/>
          <w:szCs w:val="24"/>
          <w:lang w:eastAsia="de-DE"/>
        </w:rPr>
        <w:t xml:space="preserve"> seiner liebe in meinem </w:t>
      </w:r>
      <w:proofErr w:type="spellStart"/>
      <w:r w:rsidRPr="00FB4AFF">
        <w:rPr>
          <w:rFonts w:eastAsia="Times New Roman"/>
          <w:szCs w:val="24"/>
          <w:lang w:eastAsia="de-DE"/>
        </w:rPr>
        <w:t>hertzen</w:t>
      </w:r>
      <w:proofErr w:type="spellEnd"/>
      <w:r w:rsidRPr="00FB4AFF">
        <w:rPr>
          <w:rFonts w:eastAsia="Times New Roman"/>
          <w:szCs w:val="24"/>
          <w:lang w:eastAsia="de-DE"/>
        </w:rPr>
        <w:t xml:space="preserve">/ durch sein </w:t>
      </w:r>
      <w:proofErr w:type="spellStart"/>
      <w:r w:rsidRPr="00FB4AFF">
        <w:rPr>
          <w:rFonts w:eastAsia="Times New Roman"/>
          <w:szCs w:val="24"/>
          <w:lang w:eastAsia="de-DE"/>
        </w:rPr>
        <w:t>heyligs</w:t>
      </w:r>
      <w:proofErr w:type="spellEnd"/>
      <w:r w:rsidRPr="00FB4AFF">
        <w:rPr>
          <w:rFonts w:eastAsia="Times New Roman"/>
          <w:szCs w:val="24"/>
          <w:lang w:eastAsia="de-DE"/>
        </w:rPr>
        <w:t xml:space="preserve"> eingeben/ </w:t>
      </w:r>
      <w:proofErr w:type="spellStart"/>
      <w:r w:rsidRPr="00FB4AFF">
        <w:rPr>
          <w:rFonts w:eastAsia="Times New Roman"/>
          <w:szCs w:val="24"/>
          <w:lang w:eastAsia="de-DE"/>
        </w:rPr>
        <w:t>auffblasen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recht anzünden/ damit ich brenne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w:t>
      </w:r>
      <w:proofErr w:type="spellStart"/>
      <w:r w:rsidRPr="00FB4AFF">
        <w:rPr>
          <w:rFonts w:eastAsia="Times New Roman"/>
          <w:szCs w:val="24"/>
          <w:lang w:eastAsia="de-DE"/>
        </w:rPr>
        <w:t>warer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vngeferbter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Christlicher liebe/ gegen </w:t>
      </w:r>
      <w:proofErr w:type="spellStart"/>
      <w:r w:rsidRPr="00FB4AFF">
        <w:rPr>
          <w:rFonts w:eastAsia="Times New Roman"/>
          <w:szCs w:val="24"/>
          <w:lang w:eastAsia="de-DE"/>
        </w:rPr>
        <w:t>Got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meinem </w:t>
      </w:r>
      <w:proofErr w:type="spellStart"/>
      <w:r w:rsidRPr="00FB4AFF">
        <w:rPr>
          <w:rFonts w:eastAsia="Times New Roman"/>
          <w:szCs w:val="24"/>
          <w:lang w:eastAsia="de-DE"/>
        </w:rPr>
        <w:t>nechsten</w:t>
      </w:r>
      <w:proofErr w:type="spellEnd"/>
      <w:r w:rsidRPr="00FB4AFF">
        <w:rPr>
          <w:rFonts w:eastAsia="Times New Roman"/>
          <w:szCs w:val="24"/>
          <w:lang w:eastAsia="de-DE"/>
        </w:rPr>
        <w:t xml:space="preserve">/ Das bitt ich dich </w:t>
      </w:r>
      <w:proofErr w:type="spellStart"/>
      <w:r w:rsidRPr="00FB4AFF">
        <w:rPr>
          <w:rFonts w:eastAsia="Times New Roman"/>
          <w:szCs w:val="24"/>
          <w:lang w:eastAsia="de-DE"/>
        </w:rPr>
        <w:t>hertzlich</w:t>
      </w:r>
      <w:proofErr w:type="spellEnd"/>
      <w:r w:rsidRPr="00FB4AFF">
        <w:rPr>
          <w:rFonts w:eastAsia="Times New Roman"/>
          <w:szCs w:val="24"/>
          <w:lang w:eastAsia="de-DE"/>
        </w:rPr>
        <w:t xml:space="preserve"> mein </w:t>
      </w:r>
      <w:proofErr w:type="spellStart"/>
      <w:r w:rsidRPr="00FB4AFF">
        <w:rPr>
          <w:rFonts w:eastAsia="Times New Roman"/>
          <w:szCs w:val="24"/>
          <w:lang w:eastAsia="de-DE"/>
        </w:rPr>
        <w:t>Got</w:t>
      </w:r>
      <w:proofErr w:type="spellEnd"/>
      <w:r w:rsidRPr="00FB4AFF">
        <w:rPr>
          <w:rFonts w:eastAsia="Times New Roman"/>
          <w:szCs w:val="24"/>
          <w:lang w:eastAsia="de-DE"/>
        </w:rPr>
        <w:t xml:space="preserve"> mein Herr/ mein </w:t>
      </w:r>
      <w:proofErr w:type="spellStart"/>
      <w:r w:rsidRPr="00FB4AFF">
        <w:rPr>
          <w:rFonts w:eastAsia="Times New Roman"/>
          <w:szCs w:val="24"/>
          <w:lang w:eastAsia="de-DE"/>
        </w:rPr>
        <w:t>tröster</w:t>
      </w:r>
      <w:proofErr w:type="spellEnd"/>
      <w:r w:rsidRPr="00FB4AFF">
        <w:rPr>
          <w:rFonts w:eastAsia="Times New Roman"/>
          <w:szCs w:val="24"/>
          <w:lang w:eastAsia="de-DE"/>
        </w:rPr>
        <w:t xml:space="preserve">/ mein </w:t>
      </w:r>
      <w:proofErr w:type="spellStart"/>
      <w:r w:rsidRPr="00FB4AFF">
        <w:rPr>
          <w:rFonts w:eastAsia="Times New Roman"/>
          <w:szCs w:val="24"/>
          <w:lang w:eastAsia="de-DE"/>
        </w:rPr>
        <w:t>hoffnung</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zuuersicht</w:t>
      </w:r>
      <w:proofErr w:type="spellEnd"/>
      <w:r w:rsidRPr="00FB4AFF">
        <w:rPr>
          <w:rFonts w:eastAsia="Times New Roman"/>
          <w:szCs w:val="24"/>
          <w:lang w:eastAsia="de-DE"/>
        </w:rPr>
        <w:t xml:space="preserve">. </w:t>
      </w:r>
    </w:p>
    <w:p w14:paraId="01F7B163"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ein </w:t>
      </w:r>
      <w:proofErr w:type="spellStart"/>
      <w:r w:rsidRPr="00FB4AFF">
        <w:rPr>
          <w:rFonts w:eastAsia="Times New Roman"/>
          <w:szCs w:val="24"/>
          <w:lang w:eastAsia="de-DE"/>
        </w:rPr>
        <w:t>heylige</w:t>
      </w:r>
      <w:proofErr w:type="spellEnd"/>
      <w:r w:rsidRPr="00FB4AFF">
        <w:rPr>
          <w:rFonts w:eastAsia="Times New Roman"/>
          <w:szCs w:val="24"/>
          <w:lang w:eastAsia="de-DE"/>
        </w:rPr>
        <w:t xml:space="preserve"> </w:t>
      </w:r>
      <w:proofErr w:type="spellStart"/>
      <w:r w:rsidRPr="00FB4AFF">
        <w:rPr>
          <w:rFonts w:eastAsia="Times New Roman"/>
          <w:szCs w:val="24"/>
          <w:lang w:eastAsia="de-DE"/>
        </w:rPr>
        <w:t>gemeyne</w:t>
      </w:r>
      <w:proofErr w:type="spellEnd"/>
      <w:r w:rsidRPr="00FB4AFF">
        <w:rPr>
          <w:rFonts w:eastAsia="Times New Roman"/>
          <w:szCs w:val="24"/>
          <w:lang w:eastAsia="de-DE"/>
        </w:rPr>
        <w:t xml:space="preserve"> Christliche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Das ist ein </w:t>
      </w:r>
      <w:proofErr w:type="spellStart"/>
      <w:r w:rsidRPr="00FB4AFF">
        <w:rPr>
          <w:rFonts w:eastAsia="Times New Roman"/>
          <w:szCs w:val="24"/>
          <w:lang w:eastAsia="de-DE"/>
        </w:rPr>
        <w:t>gemeynschafft</w:t>
      </w:r>
      <w:proofErr w:type="spellEnd"/>
      <w:r w:rsidRPr="00FB4AFF">
        <w:rPr>
          <w:rFonts w:eastAsia="Times New Roman"/>
          <w:szCs w:val="24"/>
          <w:lang w:eastAsia="de-DE"/>
        </w:rPr>
        <w:t xml:space="preserve"> der </w:t>
      </w:r>
      <w:proofErr w:type="spellStart"/>
      <w:r w:rsidRPr="00FB4AFF">
        <w:rPr>
          <w:rFonts w:eastAsia="Times New Roman"/>
          <w:szCs w:val="24"/>
          <w:lang w:eastAsia="de-DE"/>
        </w:rPr>
        <w:t>heyligen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ein bruderschafft </w:t>
      </w:r>
      <w:proofErr w:type="spellStart"/>
      <w:r w:rsidRPr="00FB4AFF">
        <w:rPr>
          <w:rFonts w:eastAsia="Times New Roman"/>
          <w:szCs w:val="24"/>
          <w:lang w:eastAsia="de-DE"/>
        </w:rPr>
        <w:t>viler</w:t>
      </w:r>
      <w:proofErr w:type="spellEnd"/>
      <w:r w:rsidRPr="00FB4AFF">
        <w:rPr>
          <w:rFonts w:eastAsia="Times New Roman"/>
          <w:szCs w:val="24"/>
          <w:lang w:eastAsia="de-DE"/>
        </w:rPr>
        <w:t xml:space="preserve"> </w:t>
      </w:r>
      <w:proofErr w:type="spellStart"/>
      <w:r w:rsidRPr="00FB4AFF">
        <w:rPr>
          <w:rFonts w:eastAsia="Times New Roman"/>
          <w:szCs w:val="24"/>
          <w:lang w:eastAsia="de-DE"/>
        </w:rPr>
        <w:t>frummen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glaubigen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die da </w:t>
      </w:r>
      <w:proofErr w:type="spellStart"/>
      <w:r w:rsidRPr="00FB4AFF">
        <w:rPr>
          <w:rFonts w:eastAsia="Times New Roman"/>
          <w:szCs w:val="24"/>
          <w:lang w:eastAsia="de-DE"/>
        </w:rPr>
        <w:t>eintrechtigklich</w:t>
      </w:r>
      <w:proofErr w:type="spellEnd"/>
      <w:r w:rsidRPr="00FB4AFF">
        <w:rPr>
          <w:rFonts w:eastAsia="Times New Roman"/>
          <w:szCs w:val="24"/>
          <w:lang w:eastAsia="de-DE"/>
        </w:rPr>
        <w:t xml:space="preserve"> bekennen einen Herren/ einen Gott/ einen glauben/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ein </w:t>
      </w:r>
      <w:proofErr w:type="spellStart"/>
      <w:r w:rsidRPr="00FB4AFF">
        <w:rPr>
          <w:rFonts w:eastAsia="Times New Roman"/>
          <w:szCs w:val="24"/>
          <w:lang w:eastAsia="de-DE"/>
        </w:rPr>
        <w:t>tauffe</w:t>
      </w:r>
      <w:proofErr w:type="spellEnd"/>
      <w:r w:rsidRPr="00FB4AFF">
        <w:rPr>
          <w:rFonts w:eastAsia="Times New Roman"/>
          <w:szCs w:val="24"/>
          <w:lang w:eastAsia="de-DE"/>
        </w:rPr>
        <w:t xml:space="preserve">/ durch das </w:t>
      </w:r>
      <w:proofErr w:type="spellStart"/>
      <w:r w:rsidRPr="00FB4AFF">
        <w:rPr>
          <w:rFonts w:eastAsia="Times New Roman"/>
          <w:szCs w:val="24"/>
          <w:lang w:eastAsia="de-DE"/>
        </w:rPr>
        <w:t>eynig</w:t>
      </w:r>
      <w:proofErr w:type="spellEnd"/>
      <w:r w:rsidRPr="00FB4AFF">
        <w:rPr>
          <w:rFonts w:eastAsia="Times New Roman"/>
          <w:szCs w:val="24"/>
          <w:lang w:eastAsia="de-DE"/>
        </w:rPr>
        <w:t xml:space="preserve"> lebendige </w:t>
      </w:r>
      <w:proofErr w:type="spellStart"/>
      <w:r w:rsidRPr="00FB4AFF">
        <w:rPr>
          <w:rFonts w:eastAsia="Times New Roman"/>
          <w:szCs w:val="24"/>
          <w:lang w:eastAsia="de-DE"/>
        </w:rPr>
        <w:t>wort</w:t>
      </w:r>
      <w:proofErr w:type="spellEnd"/>
      <w:r w:rsidRPr="00FB4AFF">
        <w:rPr>
          <w:rFonts w:eastAsia="Times New Roman"/>
          <w:szCs w:val="24"/>
          <w:lang w:eastAsia="de-DE"/>
        </w:rPr>
        <w:t xml:space="preserve"> Gottes/ also </w:t>
      </w:r>
      <w:proofErr w:type="spellStart"/>
      <w:r w:rsidRPr="00FB4AFF">
        <w:rPr>
          <w:rFonts w:eastAsia="Times New Roman"/>
          <w:szCs w:val="24"/>
          <w:lang w:eastAsia="de-DE"/>
        </w:rPr>
        <w:t>versamlet</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auffgericht</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regiert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ja </w:t>
      </w:r>
      <w:proofErr w:type="spellStart"/>
      <w:r w:rsidRPr="00FB4AFF">
        <w:rPr>
          <w:rFonts w:eastAsia="Times New Roman"/>
          <w:szCs w:val="24"/>
          <w:lang w:eastAsia="de-DE"/>
        </w:rPr>
        <w:t>gantz</w:t>
      </w:r>
      <w:proofErr w:type="spellEnd"/>
      <w:r w:rsidRPr="00FB4AFF">
        <w:rPr>
          <w:rFonts w:eastAsia="Times New Roman"/>
          <w:szCs w:val="24"/>
          <w:lang w:eastAsia="de-DE"/>
        </w:rPr>
        <w:t xml:space="preserve"> schöne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on alle </w:t>
      </w:r>
      <w:proofErr w:type="spellStart"/>
      <w:r w:rsidRPr="00FB4AFF">
        <w:rPr>
          <w:rFonts w:eastAsia="Times New Roman"/>
          <w:szCs w:val="24"/>
          <w:lang w:eastAsia="de-DE"/>
        </w:rPr>
        <w:t>mackel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vnyrrig</w:t>
      </w:r>
      <w:proofErr w:type="spellEnd"/>
      <w:r w:rsidRPr="00FB4AFF">
        <w:rPr>
          <w:rFonts w:eastAsia="Times New Roman"/>
          <w:szCs w:val="24"/>
          <w:lang w:eastAsia="de-DE"/>
        </w:rPr>
        <w:t xml:space="preserve">/ </w:t>
      </w:r>
      <w:proofErr w:type="spellStart"/>
      <w:r w:rsidRPr="00FB4AFF">
        <w:rPr>
          <w:rFonts w:eastAsia="Times New Roman"/>
          <w:szCs w:val="24"/>
          <w:lang w:eastAsia="de-DE"/>
        </w:rPr>
        <w:t>reyn</w:t>
      </w:r>
      <w:proofErr w:type="spellEnd"/>
      <w:r w:rsidRPr="00FB4AFF">
        <w:rPr>
          <w:rFonts w:eastAsia="Times New Roman"/>
          <w:szCs w:val="24"/>
          <w:lang w:eastAsia="de-DE"/>
        </w:rPr>
        <w:t xml:space="preserve"> on alle </w:t>
      </w:r>
      <w:proofErr w:type="spellStart"/>
      <w:r w:rsidRPr="00FB4AFF">
        <w:rPr>
          <w:rFonts w:eastAsia="Times New Roman"/>
          <w:szCs w:val="24"/>
          <w:lang w:eastAsia="de-DE"/>
        </w:rPr>
        <w:t>runtzeln</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vnstreflich</w:t>
      </w:r>
      <w:proofErr w:type="spellEnd"/>
      <w:r w:rsidRPr="00FB4AFF">
        <w:rPr>
          <w:rFonts w:eastAsia="Times New Roman"/>
          <w:szCs w:val="24"/>
          <w:lang w:eastAsia="de-DE"/>
        </w:rPr>
        <w:t xml:space="preserve">. </w:t>
      </w:r>
    </w:p>
    <w:p w14:paraId="165CD206"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Auch bekenne ich </w:t>
      </w:r>
      <w:proofErr w:type="spellStart"/>
      <w:r w:rsidRPr="00FB4AFF">
        <w:rPr>
          <w:rFonts w:eastAsia="Times New Roman"/>
          <w:szCs w:val="24"/>
          <w:lang w:eastAsia="de-DE"/>
        </w:rPr>
        <w:t>offenlich</w:t>
      </w:r>
      <w:proofErr w:type="spellEnd"/>
      <w:r w:rsidRPr="00FB4AFF">
        <w:rPr>
          <w:rFonts w:eastAsia="Times New Roman"/>
          <w:szCs w:val="24"/>
          <w:lang w:eastAsia="de-DE"/>
        </w:rPr>
        <w:t xml:space="preserve">/ das du mein Herr Jesu Christe/ durch dein </w:t>
      </w:r>
      <w:proofErr w:type="spellStart"/>
      <w:r w:rsidRPr="00FB4AFF">
        <w:rPr>
          <w:rFonts w:eastAsia="Times New Roman"/>
          <w:szCs w:val="24"/>
          <w:lang w:eastAsia="de-DE"/>
        </w:rPr>
        <w:t>rosenfarbes</w:t>
      </w:r>
      <w:proofErr w:type="spellEnd"/>
      <w:r w:rsidRPr="00FB4AFF">
        <w:rPr>
          <w:rFonts w:eastAsia="Times New Roman"/>
          <w:szCs w:val="24"/>
          <w:lang w:eastAsia="de-DE"/>
        </w:rPr>
        <w:t xml:space="preserve"> </w:t>
      </w:r>
      <w:proofErr w:type="spellStart"/>
      <w:r w:rsidRPr="00FB4AFF">
        <w:rPr>
          <w:rFonts w:eastAsia="Times New Roman"/>
          <w:szCs w:val="24"/>
          <w:lang w:eastAsia="de-DE"/>
        </w:rPr>
        <w:t>blut</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w:t>
      </w:r>
      <w:proofErr w:type="spellStart"/>
      <w:r w:rsidRPr="00FB4AFF">
        <w:rPr>
          <w:rFonts w:eastAsia="Times New Roman"/>
          <w:szCs w:val="24"/>
          <w:lang w:eastAsia="de-DE"/>
        </w:rPr>
        <w:t>selbs</w:t>
      </w:r>
      <w:proofErr w:type="spellEnd"/>
      <w:r w:rsidRPr="00FB4AFF">
        <w:rPr>
          <w:rFonts w:eastAsia="Times New Roman"/>
          <w:szCs w:val="24"/>
          <w:lang w:eastAsia="de-DE"/>
        </w:rPr>
        <w:t xml:space="preserve"> </w:t>
      </w:r>
      <w:proofErr w:type="spellStart"/>
      <w:r w:rsidRPr="00FB4AFF">
        <w:rPr>
          <w:rFonts w:eastAsia="Times New Roman"/>
          <w:szCs w:val="24"/>
          <w:lang w:eastAsia="de-DE"/>
        </w:rPr>
        <w:t>geheyliget</w:t>
      </w:r>
      <w:proofErr w:type="spellEnd"/>
      <w:r w:rsidRPr="00FB4AFF">
        <w:rPr>
          <w:rFonts w:eastAsia="Times New Roman"/>
          <w:szCs w:val="24"/>
          <w:lang w:eastAsia="de-DE"/>
        </w:rPr>
        <w:t xml:space="preserve"> hast/ seyest auch </w:t>
      </w:r>
      <w:proofErr w:type="spellStart"/>
      <w:r w:rsidRPr="00FB4AFF">
        <w:rPr>
          <w:rFonts w:eastAsia="Times New Roman"/>
          <w:szCs w:val="24"/>
          <w:lang w:eastAsia="de-DE"/>
        </w:rPr>
        <w:t>jr</w:t>
      </w:r>
      <w:proofErr w:type="spellEnd"/>
      <w:r w:rsidRPr="00FB4AFF">
        <w:rPr>
          <w:rFonts w:eastAsia="Times New Roman"/>
          <w:szCs w:val="24"/>
          <w:lang w:eastAsia="de-DE"/>
        </w:rPr>
        <w:t xml:space="preserve"> </w:t>
      </w:r>
      <w:proofErr w:type="spellStart"/>
      <w:r w:rsidRPr="00FB4AFF">
        <w:rPr>
          <w:rFonts w:eastAsia="Times New Roman"/>
          <w:szCs w:val="24"/>
          <w:lang w:eastAsia="de-DE"/>
        </w:rPr>
        <w:t>heübet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breütigam</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wirst auch biß </w:t>
      </w:r>
      <w:proofErr w:type="spellStart"/>
      <w:r w:rsidRPr="00FB4AFF">
        <w:rPr>
          <w:rFonts w:eastAsia="Times New Roman"/>
          <w:szCs w:val="24"/>
          <w:lang w:eastAsia="de-DE"/>
        </w:rPr>
        <w:t>auffs</w:t>
      </w:r>
      <w:proofErr w:type="spellEnd"/>
      <w:r w:rsidRPr="00FB4AFF">
        <w:rPr>
          <w:rFonts w:eastAsia="Times New Roman"/>
          <w:szCs w:val="24"/>
          <w:lang w:eastAsia="de-DE"/>
        </w:rPr>
        <w:t xml:space="preserve"> end der </w:t>
      </w:r>
      <w:proofErr w:type="spellStart"/>
      <w:r w:rsidRPr="00FB4AFF">
        <w:rPr>
          <w:rFonts w:eastAsia="Times New Roman"/>
          <w:szCs w:val="24"/>
          <w:lang w:eastAsia="de-DE"/>
        </w:rPr>
        <w:t>welt</w:t>
      </w:r>
      <w:proofErr w:type="spellEnd"/>
      <w:r w:rsidRPr="00FB4AFF">
        <w:rPr>
          <w:rFonts w:eastAsia="Times New Roman"/>
          <w:szCs w:val="24"/>
          <w:lang w:eastAsia="de-DE"/>
        </w:rPr>
        <w:t xml:space="preserve"> bey </w:t>
      </w:r>
      <w:proofErr w:type="spellStart"/>
      <w:r w:rsidRPr="00FB4AFF">
        <w:rPr>
          <w:rFonts w:eastAsia="Times New Roman"/>
          <w:szCs w:val="24"/>
          <w:lang w:eastAsia="de-DE"/>
        </w:rPr>
        <w:t>jr</w:t>
      </w:r>
      <w:proofErr w:type="spellEnd"/>
      <w:r w:rsidRPr="00FB4AFF">
        <w:rPr>
          <w:rFonts w:eastAsia="Times New Roman"/>
          <w:szCs w:val="24"/>
          <w:lang w:eastAsia="de-DE"/>
        </w:rPr>
        <w:t xml:space="preserve"> sein/ O mein </w:t>
      </w:r>
      <w:proofErr w:type="spellStart"/>
      <w:r w:rsidRPr="00FB4AFF">
        <w:rPr>
          <w:rFonts w:eastAsia="Times New Roman"/>
          <w:szCs w:val="24"/>
          <w:lang w:eastAsia="de-DE"/>
        </w:rPr>
        <w:t>Got</w:t>
      </w:r>
      <w:proofErr w:type="spellEnd"/>
      <w:r w:rsidRPr="00FB4AFF">
        <w:rPr>
          <w:rFonts w:eastAsia="Times New Roman"/>
          <w:szCs w:val="24"/>
          <w:lang w:eastAsia="de-DE"/>
        </w:rPr>
        <w:t xml:space="preserve"> laß mich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alle </w:t>
      </w:r>
      <w:proofErr w:type="spellStart"/>
      <w:r w:rsidRPr="00FB4AFF">
        <w:rPr>
          <w:rFonts w:eastAsia="Times New Roman"/>
          <w:szCs w:val="24"/>
          <w:lang w:eastAsia="de-DE"/>
        </w:rPr>
        <w:t>christglaubige</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in </w:t>
      </w:r>
      <w:proofErr w:type="spellStart"/>
      <w:r w:rsidRPr="00FB4AFF">
        <w:rPr>
          <w:rFonts w:eastAsia="Times New Roman"/>
          <w:szCs w:val="24"/>
          <w:lang w:eastAsia="de-DE"/>
        </w:rPr>
        <w:t>diser</w:t>
      </w:r>
      <w:proofErr w:type="spellEnd"/>
      <w:r w:rsidRPr="00FB4AFF">
        <w:rPr>
          <w:rFonts w:eastAsia="Times New Roman"/>
          <w:szCs w:val="24"/>
          <w:lang w:eastAsia="de-DE"/>
        </w:rPr>
        <w:t xml:space="preserve"> </w:t>
      </w:r>
      <w:proofErr w:type="spellStart"/>
      <w:r w:rsidRPr="00FB4AFF">
        <w:rPr>
          <w:rFonts w:eastAsia="Times New Roman"/>
          <w:szCs w:val="24"/>
          <w:lang w:eastAsia="de-DE"/>
        </w:rPr>
        <w:t>kirchen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endtlich</w:t>
      </w:r>
      <w:proofErr w:type="spellEnd"/>
      <w:r w:rsidRPr="00FB4AFF">
        <w:rPr>
          <w:rFonts w:eastAsia="Times New Roman"/>
          <w:szCs w:val="24"/>
          <w:lang w:eastAsia="de-DE"/>
        </w:rPr>
        <w:t xml:space="preserve"> beharren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erfunden werden/ also das wir </w:t>
      </w:r>
      <w:proofErr w:type="spellStart"/>
      <w:r w:rsidRPr="00FB4AFF">
        <w:rPr>
          <w:rFonts w:eastAsia="Times New Roman"/>
          <w:szCs w:val="24"/>
          <w:lang w:eastAsia="de-DE"/>
        </w:rPr>
        <w:t>eintrechtigklich</w:t>
      </w:r>
      <w:proofErr w:type="spellEnd"/>
      <w:r w:rsidRPr="00FB4AFF">
        <w:rPr>
          <w:rFonts w:eastAsia="Times New Roman"/>
          <w:szCs w:val="24"/>
          <w:lang w:eastAsia="de-DE"/>
        </w:rPr>
        <w:t xml:space="preserve"> mit </w:t>
      </w:r>
      <w:proofErr w:type="spellStart"/>
      <w:r w:rsidRPr="00FB4AFF">
        <w:rPr>
          <w:rFonts w:eastAsia="Times New Roman"/>
          <w:szCs w:val="24"/>
          <w:lang w:eastAsia="de-DE"/>
        </w:rPr>
        <w:t>jr</w:t>
      </w:r>
      <w:proofErr w:type="spellEnd"/>
      <w:r w:rsidRPr="00FB4AFF">
        <w:rPr>
          <w:rFonts w:eastAsia="Times New Roman"/>
          <w:szCs w:val="24"/>
          <w:lang w:eastAsia="de-DE"/>
        </w:rPr>
        <w:t xml:space="preserve"> glauben/ </w:t>
      </w:r>
      <w:proofErr w:type="spellStart"/>
      <w:r w:rsidRPr="00FB4AFF">
        <w:rPr>
          <w:rFonts w:eastAsia="Times New Roman"/>
          <w:szCs w:val="24"/>
          <w:lang w:eastAsia="de-DE"/>
        </w:rPr>
        <w:t>leren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halten/ alles was du </w:t>
      </w:r>
      <w:proofErr w:type="spellStart"/>
      <w:r w:rsidRPr="00FB4AFF">
        <w:rPr>
          <w:rFonts w:eastAsia="Times New Roman"/>
          <w:szCs w:val="24"/>
          <w:lang w:eastAsia="de-DE"/>
        </w:rPr>
        <w:t>vnns</w:t>
      </w:r>
      <w:proofErr w:type="spellEnd"/>
      <w:r w:rsidRPr="00FB4AFF">
        <w:rPr>
          <w:rFonts w:eastAsia="Times New Roman"/>
          <w:szCs w:val="24"/>
          <w:lang w:eastAsia="de-DE"/>
        </w:rPr>
        <w:t xml:space="preserve"> </w:t>
      </w:r>
      <w:proofErr w:type="spellStart"/>
      <w:r w:rsidRPr="00FB4AFF">
        <w:rPr>
          <w:rFonts w:eastAsia="Times New Roman"/>
          <w:szCs w:val="24"/>
          <w:lang w:eastAsia="de-DE"/>
        </w:rPr>
        <w:t>befilhest</w:t>
      </w:r>
      <w:proofErr w:type="spellEnd"/>
      <w:r w:rsidRPr="00FB4AFF">
        <w:rPr>
          <w:rFonts w:eastAsia="Times New Roman"/>
          <w:szCs w:val="24"/>
          <w:lang w:eastAsia="de-DE"/>
        </w:rPr>
        <w:t xml:space="preserve"> durch dein </w:t>
      </w:r>
      <w:proofErr w:type="spellStart"/>
      <w:r w:rsidRPr="00FB4AFF">
        <w:rPr>
          <w:rFonts w:eastAsia="Times New Roman"/>
          <w:szCs w:val="24"/>
          <w:lang w:eastAsia="de-DE"/>
        </w:rPr>
        <w:t>wort</w:t>
      </w:r>
      <w:proofErr w:type="spellEnd"/>
      <w:r w:rsidRPr="00FB4AFF">
        <w:rPr>
          <w:rFonts w:eastAsia="Times New Roman"/>
          <w:szCs w:val="24"/>
          <w:lang w:eastAsia="de-DE"/>
        </w:rPr>
        <w:t xml:space="preserve">/ auch alles das </w:t>
      </w:r>
      <w:proofErr w:type="spellStart"/>
      <w:r w:rsidRPr="00FB4AFF">
        <w:rPr>
          <w:rFonts w:eastAsia="Times New Roman"/>
          <w:szCs w:val="24"/>
          <w:lang w:eastAsia="de-DE"/>
        </w:rPr>
        <w:t>dargegen</w:t>
      </w:r>
      <w:proofErr w:type="spellEnd"/>
      <w:r w:rsidRPr="00FB4AFF">
        <w:rPr>
          <w:rFonts w:eastAsia="Times New Roman"/>
          <w:szCs w:val="24"/>
          <w:lang w:eastAsia="de-DE"/>
        </w:rPr>
        <w:t xml:space="preserve"> befunden/ das du </w:t>
      </w:r>
      <w:proofErr w:type="spellStart"/>
      <w:r w:rsidRPr="00FB4AFF">
        <w:rPr>
          <w:rFonts w:eastAsia="Times New Roman"/>
          <w:szCs w:val="24"/>
          <w:lang w:eastAsia="de-DE"/>
        </w:rPr>
        <w:t>nit</w:t>
      </w:r>
      <w:proofErr w:type="spellEnd"/>
      <w:r w:rsidRPr="00FB4AFF">
        <w:rPr>
          <w:rFonts w:eastAsia="Times New Roman"/>
          <w:szCs w:val="24"/>
          <w:lang w:eastAsia="de-DE"/>
        </w:rPr>
        <w:t xml:space="preserve"> </w:t>
      </w:r>
      <w:proofErr w:type="spellStart"/>
      <w:r w:rsidRPr="00FB4AFF">
        <w:rPr>
          <w:rFonts w:eastAsia="Times New Roman"/>
          <w:szCs w:val="24"/>
          <w:lang w:eastAsia="de-DE"/>
        </w:rPr>
        <w:t>gepflantzet</w:t>
      </w:r>
      <w:proofErr w:type="spellEnd"/>
      <w:r w:rsidRPr="00FB4AFF">
        <w:rPr>
          <w:rFonts w:eastAsia="Times New Roman"/>
          <w:szCs w:val="24"/>
          <w:lang w:eastAsia="de-DE"/>
        </w:rPr>
        <w:t xml:space="preserve"> hast/ möge durch dein </w:t>
      </w:r>
      <w:proofErr w:type="spellStart"/>
      <w:r w:rsidRPr="00FB4AFF">
        <w:rPr>
          <w:rFonts w:eastAsia="Times New Roman"/>
          <w:szCs w:val="24"/>
          <w:lang w:eastAsia="de-DE"/>
        </w:rPr>
        <w:t>wort</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außgerottet</w:t>
      </w:r>
      <w:proofErr w:type="spellEnd"/>
      <w:r w:rsidRPr="00FB4AFF">
        <w:rPr>
          <w:rFonts w:eastAsia="Times New Roman"/>
          <w:szCs w:val="24"/>
          <w:lang w:eastAsia="de-DE"/>
        </w:rPr>
        <w:t xml:space="preserve"> werden/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das wir mit </w:t>
      </w:r>
      <w:proofErr w:type="spellStart"/>
      <w:r w:rsidRPr="00FB4AFF">
        <w:rPr>
          <w:rFonts w:eastAsia="Times New Roman"/>
          <w:szCs w:val="24"/>
          <w:lang w:eastAsia="de-DE"/>
        </w:rPr>
        <w:t>keinerley</w:t>
      </w:r>
      <w:proofErr w:type="spellEnd"/>
      <w:r w:rsidRPr="00FB4AFF">
        <w:rPr>
          <w:rFonts w:eastAsia="Times New Roman"/>
          <w:szCs w:val="24"/>
          <w:lang w:eastAsia="de-DE"/>
        </w:rPr>
        <w:t xml:space="preserve">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ansehen/ </w:t>
      </w:r>
      <w:proofErr w:type="spellStart"/>
      <w:r w:rsidRPr="00FB4AFF">
        <w:rPr>
          <w:rFonts w:eastAsia="Times New Roman"/>
          <w:szCs w:val="24"/>
          <w:lang w:eastAsia="de-DE"/>
        </w:rPr>
        <w:t>gesetze</w:t>
      </w:r>
      <w:proofErr w:type="spellEnd"/>
      <w:r w:rsidRPr="00FB4AFF">
        <w:rPr>
          <w:rFonts w:eastAsia="Times New Roman"/>
          <w:szCs w:val="24"/>
          <w:lang w:eastAsia="de-DE"/>
        </w:rPr>
        <w:t xml:space="preserve"> oder </w:t>
      </w:r>
      <w:proofErr w:type="spellStart"/>
      <w:r w:rsidRPr="00FB4AFF">
        <w:rPr>
          <w:rFonts w:eastAsia="Times New Roman"/>
          <w:szCs w:val="24"/>
          <w:lang w:eastAsia="de-DE"/>
        </w:rPr>
        <w:t>lere</w:t>
      </w:r>
      <w:proofErr w:type="spellEnd"/>
      <w:r w:rsidRPr="00FB4AFF">
        <w:rPr>
          <w:rFonts w:eastAsia="Times New Roman"/>
          <w:szCs w:val="24"/>
          <w:lang w:eastAsia="de-DE"/>
        </w:rPr>
        <w:t xml:space="preserve"> der alten oder jungen Väter/ </w:t>
      </w:r>
      <w:proofErr w:type="spellStart"/>
      <w:r w:rsidRPr="00FB4AFF">
        <w:rPr>
          <w:rFonts w:eastAsia="Times New Roman"/>
          <w:szCs w:val="24"/>
          <w:lang w:eastAsia="de-DE"/>
        </w:rPr>
        <w:t>Bebsten</w:t>
      </w:r>
      <w:proofErr w:type="spellEnd"/>
      <w:r w:rsidRPr="00FB4AFF">
        <w:rPr>
          <w:rFonts w:eastAsia="Times New Roman"/>
          <w:szCs w:val="24"/>
          <w:lang w:eastAsia="de-DE"/>
        </w:rPr>
        <w:t xml:space="preserve">/ Concilien/ </w:t>
      </w:r>
      <w:proofErr w:type="spellStart"/>
      <w:r w:rsidRPr="00FB4AFF">
        <w:rPr>
          <w:rFonts w:eastAsia="Times New Roman"/>
          <w:szCs w:val="24"/>
          <w:lang w:eastAsia="de-DE"/>
        </w:rPr>
        <w:t>Hohenschulen</w:t>
      </w:r>
      <w:proofErr w:type="spellEnd"/>
      <w:r w:rsidRPr="00FB4AFF">
        <w:rPr>
          <w:rFonts w:eastAsia="Times New Roman"/>
          <w:szCs w:val="24"/>
          <w:lang w:eastAsia="de-DE"/>
        </w:rPr>
        <w:t xml:space="preserve"> oder des alten brauchs/ in </w:t>
      </w:r>
      <w:proofErr w:type="spellStart"/>
      <w:r w:rsidRPr="00FB4AFF">
        <w:rPr>
          <w:rFonts w:eastAsia="Times New Roman"/>
          <w:szCs w:val="24"/>
          <w:lang w:eastAsia="de-DE"/>
        </w:rPr>
        <w:t>yrthumb</w:t>
      </w:r>
      <w:proofErr w:type="spellEnd"/>
      <w:r w:rsidRPr="00FB4AFF">
        <w:rPr>
          <w:rFonts w:eastAsia="Times New Roman"/>
          <w:szCs w:val="24"/>
          <w:lang w:eastAsia="de-DE"/>
        </w:rPr>
        <w:t xml:space="preserve"> </w:t>
      </w:r>
      <w:proofErr w:type="spellStart"/>
      <w:r w:rsidRPr="00FB4AFF">
        <w:rPr>
          <w:rFonts w:eastAsia="Times New Roman"/>
          <w:szCs w:val="24"/>
          <w:lang w:eastAsia="de-DE"/>
        </w:rPr>
        <w:t>gefüret</w:t>
      </w:r>
      <w:proofErr w:type="spellEnd"/>
      <w:r w:rsidRPr="00FB4AFF">
        <w:rPr>
          <w:rFonts w:eastAsia="Times New Roman"/>
          <w:szCs w:val="24"/>
          <w:lang w:eastAsia="de-DE"/>
        </w:rPr>
        <w:t xml:space="preserve"> werden/ Mein Herr JEsu Christe/ richte wider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die zwo </w:t>
      </w:r>
      <w:proofErr w:type="spellStart"/>
      <w:r w:rsidRPr="00FB4AFF">
        <w:rPr>
          <w:rFonts w:eastAsia="Times New Roman"/>
          <w:szCs w:val="24"/>
          <w:lang w:eastAsia="de-DE"/>
        </w:rPr>
        <w:t>bündnuß</w:t>
      </w:r>
      <w:proofErr w:type="spellEnd"/>
      <w:r w:rsidRPr="00FB4AFF">
        <w:rPr>
          <w:rFonts w:eastAsia="Times New Roman"/>
          <w:szCs w:val="24"/>
          <w:lang w:eastAsia="de-DE"/>
        </w:rPr>
        <w:t xml:space="preserve">/ nemlich die wassertaufe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das </w:t>
      </w:r>
      <w:proofErr w:type="spellStart"/>
      <w:r w:rsidRPr="00FB4AFF">
        <w:rPr>
          <w:rFonts w:eastAsia="Times New Roman"/>
          <w:szCs w:val="24"/>
          <w:lang w:eastAsia="de-DE"/>
        </w:rPr>
        <w:t>Abentmal</w:t>
      </w:r>
      <w:proofErr w:type="spellEnd"/>
      <w:r w:rsidRPr="00FB4AFF">
        <w:rPr>
          <w:rFonts w:eastAsia="Times New Roman"/>
          <w:szCs w:val="24"/>
          <w:lang w:eastAsia="de-DE"/>
        </w:rPr>
        <w:t xml:space="preserve"> deines </w:t>
      </w:r>
      <w:proofErr w:type="spellStart"/>
      <w:r w:rsidRPr="00FB4AFF">
        <w:rPr>
          <w:rFonts w:eastAsia="Times New Roman"/>
          <w:szCs w:val="24"/>
          <w:lang w:eastAsia="de-DE"/>
        </w:rPr>
        <w:t>abscheydens</w:t>
      </w:r>
      <w:proofErr w:type="spellEnd"/>
      <w:r w:rsidRPr="00FB4AFF">
        <w:rPr>
          <w:rFonts w:eastAsia="Times New Roman"/>
          <w:szCs w:val="24"/>
          <w:lang w:eastAsia="de-DE"/>
        </w:rPr>
        <w:t xml:space="preserve">/ mit welchen du deine braut </w:t>
      </w:r>
      <w:proofErr w:type="spellStart"/>
      <w:r w:rsidRPr="00FB4AFF">
        <w:rPr>
          <w:rFonts w:eastAsia="Times New Roman"/>
          <w:szCs w:val="24"/>
          <w:lang w:eastAsia="de-DE"/>
        </w:rPr>
        <w:t>außwendig</w:t>
      </w:r>
      <w:proofErr w:type="spellEnd"/>
      <w:r w:rsidRPr="00FB4AFF">
        <w:rPr>
          <w:rFonts w:eastAsia="Times New Roman"/>
          <w:szCs w:val="24"/>
          <w:lang w:eastAsia="de-DE"/>
        </w:rPr>
        <w:t xml:space="preserve"> </w:t>
      </w:r>
      <w:proofErr w:type="spellStart"/>
      <w:r w:rsidRPr="00FB4AFF">
        <w:rPr>
          <w:rFonts w:eastAsia="Times New Roman"/>
          <w:szCs w:val="24"/>
          <w:lang w:eastAsia="de-DE"/>
        </w:rPr>
        <w:t>vmbgürtet</w:t>
      </w:r>
      <w:proofErr w:type="spellEnd"/>
      <w:r w:rsidRPr="00FB4AFF">
        <w:rPr>
          <w:rFonts w:eastAsia="Times New Roman"/>
          <w:szCs w:val="24"/>
          <w:lang w:eastAsia="de-DE"/>
        </w:rPr>
        <w:t xml:space="preserve"> hast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vmbgebunden</w:t>
      </w:r>
      <w:proofErr w:type="spellEnd"/>
      <w:r w:rsidRPr="00FB4AFF">
        <w:rPr>
          <w:rFonts w:eastAsia="Times New Roman"/>
          <w:szCs w:val="24"/>
          <w:lang w:eastAsia="de-DE"/>
        </w:rPr>
        <w:t xml:space="preserve">/ Denn es sey denn </w:t>
      </w:r>
      <w:proofErr w:type="spellStart"/>
      <w:r w:rsidRPr="00FB4AFF">
        <w:rPr>
          <w:rFonts w:eastAsia="Times New Roman"/>
          <w:szCs w:val="24"/>
          <w:lang w:eastAsia="de-DE"/>
        </w:rPr>
        <w:t>sache</w:t>
      </w:r>
      <w:proofErr w:type="spellEnd"/>
      <w:r w:rsidRPr="00FB4AFF">
        <w:rPr>
          <w:rFonts w:eastAsia="Times New Roman"/>
          <w:szCs w:val="24"/>
          <w:lang w:eastAsia="de-DE"/>
        </w:rPr>
        <w:t xml:space="preserve"> / das die zwey stücke/ nach deiner </w:t>
      </w:r>
      <w:proofErr w:type="spellStart"/>
      <w:r w:rsidRPr="00FB4AFF">
        <w:rPr>
          <w:rFonts w:eastAsia="Times New Roman"/>
          <w:szCs w:val="24"/>
          <w:lang w:eastAsia="de-DE"/>
        </w:rPr>
        <w:t>einsatzung</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ordnung</w:t>
      </w:r>
      <w:proofErr w:type="spellEnd"/>
      <w:r w:rsidRPr="00FB4AFF">
        <w:rPr>
          <w:rFonts w:eastAsia="Times New Roman"/>
          <w:szCs w:val="24"/>
          <w:lang w:eastAsia="de-DE"/>
        </w:rPr>
        <w:t xml:space="preserve">/ wider </w:t>
      </w:r>
      <w:proofErr w:type="spellStart"/>
      <w:r w:rsidRPr="00FB4AFF">
        <w:rPr>
          <w:rFonts w:eastAsia="Times New Roman"/>
          <w:szCs w:val="24"/>
          <w:lang w:eastAsia="de-DE"/>
        </w:rPr>
        <w:t>auffgerichtet</w:t>
      </w:r>
      <w:proofErr w:type="spellEnd"/>
      <w:r w:rsidRPr="00FB4AFF">
        <w:rPr>
          <w:rFonts w:eastAsia="Times New Roman"/>
          <w:szCs w:val="24"/>
          <w:lang w:eastAsia="de-DE"/>
        </w:rPr>
        <w:t xml:space="preserve"> werden/ haben wir </w:t>
      </w:r>
      <w:proofErr w:type="spellStart"/>
      <w:r w:rsidRPr="00FB4AFF">
        <w:rPr>
          <w:rFonts w:eastAsia="Times New Roman"/>
          <w:szCs w:val="24"/>
          <w:lang w:eastAsia="de-DE"/>
        </w:rPr>
        <w:t>vnder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vns</w:t>
      </w:r>
      <w:proofErr w:type="spellEnd"/>
      <w:r w:rsidRPr="00FB4AFF">
        <w:rPr>
          <w:rFonts w:eastAsia="Times New Roman"/>
          <w:szCs w:val="24"/>
          <w:lang w:eastAsia="de-DE"/>
        </w:rPr>
        <w:t xml:space="preserve"> weder glauben/ </w:t>
      </w:r>
      <w:proofErr w:type="spellStart"/>
      <w:r w:rsidRPr="00FB4AFF">
        <w:rPr>
          <w:rFonts w:eastAsia="Times New Roman"/>
          <w:szCs w:val="24"/>
          <w:lang w:eastAsia="de-DE"/>
        </w:rPr>
        <w:t>lere</w:t>
      </w:r>
      <w:proofErr w:type="spellEnd"/>
      <w:r w:rsidRPr="00FB4AFF">
        <w:rPr>
          <w:rFonts w:eastAsia="Times New Roman"/>
          <w:szCs w:val="24"/>
          <w:lang w:eastAsia="de-DE"/>
        </w:rPr>
        <w:t xml:space="preserv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glaube/ brüderliche straffe weder Bann noch </w:t>
      </w:r>
      <w:proofErr w:type="spellStart"/>
      <w:r w:rsidRPr="00FB4AFF">
        <w:rPr>
          <w:rFonts w:eastAsia="Times New Roman"/>
          <w:szCs w:val="24"/>
          <w:lang w:eastAsia="de-DE"/>
        </w:rPr>
        <w:t>außschliessung</w:t>
      </w:r>
      <w:proofErr w:type="spellEnd"/>
      <w:r w:rsidRPr="00FB4AFF">
        <w:rPr>
          <w:rFonts w:eastAsia="Times New Roman"/>
          <w:szCs w:val="24"/>
          <w:lang w:eastAsia="de-DE"/>
        </w:rPr>
        <w:t xml:space="preserve">/ </w:t>
      </w:r>
      <w:proofErr w:type="spellStart"/>
      <w:r w:rsidRPr="00FB4AFF">
        <w:rPr>
          <w:rFonts w:eastAsia="Times New Roman"/>
          <w:szCs w:val="24"/>
          <w:lang w:eastAsia="de-DE"/>
        </w:rPr>
        <w:t>onn</w:t>
      </w:r>
      <w:proofErr w:type="spellEnd"/>
      <w:r w:rsidRPr="00FB4AFF">
        <w:rPr>
          <w:rFonts w:eastAsia="Times New Roman"/>
          <w:szCs w:val="24"/>
          <w:lang w:eastAsia="de-DE"/>
        </w:rPr>
        <w:t xml:space="preserve"> welche ding es </w:t>
      </w:r>
      <w:proofErr w:type="spellStart"/>
      <w:r w:rsidRPr="00FB4AFF">
        <w:rPr>
          <w:rFonts w:eastAsia="Times New Roman"/>
          <w:szCs w:val="24"/>
          <w:lang w:eastAsia="de-DE"/>
        </w:rPr>
        <w:t>nymmer</w:t>
      </w:r>
      <w:proofErr w:type="spellEnd"/>
      <w:r w:rsidRPr="00FB4AFF">
        <w:rPr>
          <w:rFonts w:eastAsia="Times New Roman"/>
          <w:szCs w:val="24"/>
          <w:lang w:eastAsia="de-DE"/>
        </w:rPr>
        <w:t xml:space="preserve"> </w:t>
      </w:r>
      <w:proofErr w:type="spellStart"/>
      <w:r w:rsidRPr="00FB4AFF">
        <w:rPr>
          <w:rFonts w:eastAsia="Times New Roman"/>
          <w:szCs w:val="24"/>
          <w:lang w:eastAsia="de-DE"/>
        </w:rPr>
        <w:t>mer</w:t>
      </w:r>
      <w:proofErr w:type="spellEnd"/>
      <w:r w:rsidRPr="00FB4AFF">
        <w:rPr>
          <w:rFonts w:eastAsia="Times New Roman"/>
          <w:szCs w:val="24"/>
          <w:lang w:eastAsia="de-DE"/>
        </w:rPr>
        <w:t xml:space="preserve"> </w:t>
      </w:r>
      <w:proofErr w:type="spellStart"/>
      <w:r w:rsidRPr="00FB4AFF">
        <w:rPr>
          <w:rFonts w:eastAsia="Times New Roman"/>
          <w:szCs w:val="24"/>
          <w:lang w:eastAsia="de-DE"/>
        </w:rPr>
        <w:t>wol</w:t>
      </w:r>
      <w:proofErr w:type="spellEnd"/>
      <w:r w:rsidRPr="00FB4AFF">
        <w:rPr>
          <w:rFonts w:eastAsia="Times New Roman"/>
          <w:szCs w:val="24"/>
          <w:lang w:eastAsia="de-DE"/>
        </w:rPr>
        <w:t xml:space="preserve"> stehen </w:t>
      </w:r>
      <w:proofErr w:type="spellStart"/>
      <w:r w:rsidRPr="00FB4AFF">
        <w:rPr>
          <w:rFonts w:eastAsia="Times New Roman"/>
          <w:szCs w:val="24"/>
          <w:lang w:eastAsia="de-DE"/>
        </w:rPr>
        <w:t>kan</w:t>
      </w:r>
      <w:proofErr w:type="spellEnd"/>
      <w:r w:rsidRPr="00FB4AFF">
        <w:rPr>
          <w:rFonts w:eastAsia="Times New Roman"/>
          <w:szCs w:val="24"/>
          <w:lang w:eastAsia="de-DE"/>
        </w:rPr>
        <w:t xml:space="preserve"> in deiner </w:t>
      </w:r>
      <w:proofErr w:type="spellStart"/>
      <w:r w:rsidRPr="00FB4AFF">
        <w:rPr>
          <w:rFonts w:eastAsia="Times New Roman"/>
          <w:szCs w:val="24"/>
          <w:lang w:eastAsia="de-DE"/>
        </w:rPr>
        <w:t>kirchen</w:t>
      </w:r>
      <w:proofErr w:type="spellEnd"/>
      <w:r w:rsidRPr="00FB4AFF">
        <w:rPr>
          <w:rFonts w:eastAsia="Times New Roman"/>
          <w:szCs w:val="24"/>
          <w:lang w:eastAsia="de-DE"/>
        </w:rPr>
        <w:t xml:space="preserve">. </w:t>
      </w:r>
    </w:p>
    <w:p w14:paraId="01F1E65C"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w:t>
      </w:r>
      <w:proofErr w:type="spellStart"/>
      <w:r w:rsidRPr="00FB4AFF">
        <w:rPr>
          <w:rFonts w:eastAsia="Times New Roman"/>
          <w:szCs w:val="24"/>
          <w:lang w:eastAsia="de-DE"/>
        </w:rPr>
        <w:t>vergebung</w:t>
      </w:r>
      <w:proofErr w:type="spellEnd"/>
      <w:r w:rsidRPr="00FB4AFF">
        <w:rPr>
          <w:rFonts w:eastAsia="Times New Roman"/>
          <w:szCs w:val="24"/>
          <w:lang w:eastAsia="de-DE"/>
        </w:rPr>
        <w:t xml:space="preserve"> der </w:t>
      </w:r>
      <w:proofErr w:type="spellStart"/>
      <w:r w:rsidRPr="00FB4AFF">
        <w:rPr>
          <w:rFonts w:eastAsia="Times New Roman"/>
          <w:szCs w:val="24"/>
          <w:lang w:eastAsia="de-DE"/>
        </w:rPr>
        <w:t>sünden</w:t>
      </w:r>
      <w:proofErr w:type="spellEnd"/>
      <w:r w:rsidRPr="00FB4AFF">
        <w:rPr>
          <w:rFonts w:eastAsia="Times New Roman"/>
          <w:szCs w:val="24"/>
          <w:lang w:eastAsia="de-DE"/>
        </w:rPr>
        <w:t xml:space="preserve">/ also das </w:t>
      </w:r>
      <w:proofErr w:type="spellStart"/>
      <w:r w:rsidRPr="00FB4AFF">
        <w:rPr>
          <w:rFonts w:eastAsia="Times New Roman"/>
          <w:szCs w:val="24"/>
          <w:lang w:eastAsia="de-DE"/>
        </w:rPr>
        <w:t>dise</w:t>
      </w:r>
      <w:proofErr w:type="spellEnd"/>
      <w:r w:rsidRPr="00FB4AFF">
        <w:rPr>
          <w:rFonts w:eastAsia="Times New Roman"/>
          <w:szCs w:val="24"/>
          <w:lang w:eastAsia="de-DE"/>
        </w:rPr>
        <w:t xml:space="preserve"> christliche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schlüssel</w:t>
      </w:r>
      <w:proofErr w:type="spellEnd"/>
      <w:r w:rsidRPr="00FB4AFF">
        <w:rPr>
          <w:rFonts w:eastAsia="Times New Roman"/>
          <w:szCs w:val="24"/>
          <w:lang w:eastAsia="de-DE"/>
        </w:rPr>
        <w:t xml:space="preserve">/ </w:t>
      </w:r>
      <w:proofErr w:type="spellStart"/>
      <w:r w:rsidRPr="00FB4AFF">
        <w:rPr>
          <w:rFonts w:eastAsia="Times New Roman"/>
          <w:szCs w:val="24"/>
          <w:lang w:eastAsia="de-DE"/>
        </w:rPr>
        <w:t>befelch</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gewalt</w:t>
      </w:r>
      <w:proofErr w:type="spellEnd"/>
      <w:r w:rsidRPr="00FB4AFF">
        <w:rPr>
          <w:rFonts w:eastAsia="Times New Roman"/>
          <w:szCs w:val="24"/>
          <w:lang w:eastAsia="de-DE"/>
        </w:rPr>
        <w:t xml:space="preserve">/ </w:t>
      </w:r>
      <w:proofErr w:type="spellStart"/>
      <w:r w:rsidRPr="00FB4AFF">
        <w:rPr>
          <w:rFonts w:eastAsia="Times New Roman"/>
          <w:szCs w:val="24"/>
          <w:lang w:eastAsia="de-DE"/>
        </w:rPr>
        <w:t>vonn</w:t>
      </w:r>
      <w:proofErr w:type="spellEnd"/>
      <w:r w:rsidRPr="00FB4AFF">
        <w:rPr>
          <w:rFonts w:eastAsia="Times New Roman"/>
          <w:szCs w:val="24"/>
          <w:lang w:eastAsia="de-DE"/>
        </w:rPr>
        <w:t xml:space="preserve"> dir Herr Christe empfangen hat/ dem </w:t>
      </w:r>
      <w:proofErr w:type="spellStart"/>
      <w:r w:rsidRPr="00FB4AFF">
        <w:rPr>
          <w:rFonts w:eastAsia="Times New Roman"/>
          <w:szCs w:val="24"/>
          <w:lang w:eastAsia="de-DE"/>
        </w:rPr>
        <w:t>sünder</w:t>
      </w:r>
      <w:proofErr w:type="spellEnd"/>
      <w:r w:rsidRPr="00FB4AFF">
        <w:rPr>
          <w:rFonts w:eastAsia="Times New Roman"/>
          <w:szCs w:val="24"/>
          <w:lang w:eastAsia="de-DE"/>
        </w:rPr>
        <w:t xml:space="preserve"> damit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zu schliessen/ als </w:t>
      </w:r>
      <w:proofErr w:type="spellStart"/>
      <w:r w:rsidRPr="00FB4AFF">
        <w:rPr>
          <w:rFonts w:eastAsia="Times New Roman"/>
          <w:szCs w:val="24"/>
          <w:lang w:eastAsia="de-DE"/>
        </w:rPr>
        <w:t>offt</w:t>
      </w:r>
      <w:proofErr w:type="spellEnd"/>
      <w:r w:rsidRPr="00FB4AFF">
        <w:rPr>
          <w:rFonts w:eastAsia="Times New Roman"/>
          <w:szCs w:val="24"/>
          <w:lang w:eastAsia="de-DE"/>
        </w:rPr>
        <w:t xml:space="preserve"> er </w:t>
      </w:r>
      <w:proofErr w:type="spellStart"/>
      <w:r w:rsidRPr="00FB4AFF">
        <w:rPr>
          <w:rFonts w:eastAsia="Times New Roman"/>
          <w:szCs w:val="24"/>
          <w:lang w:eastAsia="de-DE"/>
        </w:rPr>
        <w:t>rewe</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leyd</w:t>
      </w:r>
      <w:proofErr w:type="spellEnd"/>
      <w:r w:rsidRPr="00FB4AFF">
        <w:rPr>
          <w:rFonts w:eastAsia="Times New Roman"/>
          <w:szCs w:val="24"/>
          <w:lang w:eastAsia="de-DE"/>
        </w:rPr>
        <w:t xml:space="preserve"> </w:t>
      </w:r>
      <w:proofErr w:type="spellStart"/>
      <w:r w:rsidRPr="00FB4AFF">
        <w:rPr>
          <w:rFonts w:eastAsia="Times New Roman"/>
          <w:szCs w:val="24"/>
          <w:lang w:eastAsia="de-DE"/>
        </w:rPr>
        <w:t>vber</w:t>
      </w:r>
      <w:proofErr w:type="spellEnd"/>
      <w:r w:rsidRPr="00FB4AFF">
        <w:rPr>
          <w:rFonts w:eastAsia="Times New Roman"/>
          <w:szCs w:val="24"/>
          <w:lang w:eastAsia="de-DE"/>
        </w:rPr>
        <w:t xml:space="preserve"> seine </w:t>
      </w:r>
      <w:proofErr w:type="spellStart"/>
      <w:r w:rsidRPr="00FB4AFF">
        <w:rPr>
          <w:rFonts w:eastAsia="Times New Roman"/>
          <w:szCs w:val="24"/>
          <w:lang w:eastAsia="de-DE"/>
        </w:rPr>
        <w:t>sünde</w:t>
      </w:r>
      <w:proofErr w:type="spellEnd"/>
      <w:r w:rsidRPr="00FB4AFF">
        <w:rPr>
          <w:rFonts w:eastAsia="Times New Roman"/>
          <w:szCs w:val="24"/>
          <w:lang w:eastAsia="de-DE"/>
        </w:rPr>
        <w:t xml:space="preserve"> hat/ Die </w:t>
      </w:r>
      <w:proofErr w:type="spellStart"/>
      <w:r w:rsidRPr="00FB4AFF">
        <w:rPr>
          <w:rFonts w:eastAsia="Times New Roman"/>
          <w:szCs w:val="24"/>
          <w:lang w:eastAsia="de-DE"/>
        </w:rPr>
        <w:t>pforten</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hymels</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inn</w:t>
      </w:r>
      <w:proofErr w:type="spellEnd"/>
      <w:r w:rsidRPr="00FB4AFF">
        <w:rPr>
          <w:rFonts w:eastAsia="Times New Roman"/>
          <w:szCs w:val="24"/>
          <w:lang w:eastAsia="de-DE"/>
        </w:rPr>
        <w:t xml:space="preserve"> die </w:t>
      </w:r>
      <w:proofErr w:type="spellStart"/>
      <w:r w:rsidRPr="00FB4AFF">
        <w:rPr>
          <w:rFonts w:eastAsia="Times New Roman"/>
          <w:szCs w:val="24"/>
          <w:lang w:eastAsia="de-DE"/>
        </w:rPr>
        <w:t>heylige</w:t>
      </w:r>
      <w:proofErr w:type="spellEnd"/>
      <w:r w:rsidRPr="00FB4AFF">
        <w:rPr>
          <w:rFonts w:eastAsia="Times New Roman"/>
          <w:szCs w:val="24"/>
          <w:lang w:eastAsia="de-DE"/>
        </w:rPr>
        <w:t xml:space="preserve"> </w:t>
      </w:r>
      <w:proofErr w:type="spellStart"/>
      <w:r w:rsidRPr="00FB4AFF">
        <w:rPr>
          <w:rFonts w:eastAsia="Times New Roman"/>
          <w:szCs w:val="24"/>
          <w:lang w:eastAsia="de-DE"/>
        </w:rPr>
        <w:t>gemeynschafft</w:t>
      </w:r>
      <w:proofErr w:type="spellEnd"/>
      <w:r w:rsidRPr="00FB4AFF">
        <w:rPr>
          <w:rFonts w:eastAsia="Times New Roman"/>
          <w:szCs w:val="24"/>
          <w:lang w:eastAsia="de-DE"/>
        </w:rPr>
        <w:t xml:space="preserve"> der </w:t>
      </w:r>
      <w:proofErr w:type="spellStart"/>
      <w:r w:rsidRPr="00FB4AFF">
        <w:rPr>
          <w:rFonts w:eastAsia="Times New Roman"/>
          <w:szCs w:val="24"/>
          <w:lang w:eastAsia="de-DE"/>
        </w:rPr>
        <w:t>Christglaubigen</w:t>
      </w:r>
      <w:proofErr w:type="spellEnd"/>
      <w:r w:rsidRPr="00FB4AFF">
        <w:rPr>
          <w:rFonts w:eastAsia="Times New Roman"/>
          <w:szCs w:val="24"/>
          <w:lang w:eastAsia="de-DE"/>
        </w:rPr>
        <w:t xml:space="preserve">/ als den verlornen </w:t>
      </w:r>
      <w:proofErr w:type="spellStart"/>
      <w:r w:rsidRPr="00FB4AFF">
        <w:rPr>
          <w:rFonts w:eastAsia="Times New Roman"/>
          <w:szCs w:val="24"/>
          <w:lang w:eastAsia="de-DE"/>
        </w:rPr>
        <w:t>sun</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des bußfertigen bey den Corinthern/ wider </w:t>
      </w:r>
      <w:proofErr w:type="spellStart"/>
      <w:r w:rsidRPr="00FB4AFF">
        <w:rPr>
          <w:rFonts w:eastAsia="Times New Roman"/>
          <w:szCs w:val="24"/>
          <w:lang w:eastAsia="de-DE"/>
        </w:rPr>
        <w:t>anzunemen</w:t>
      </w:r>
      <w:proofErr w:type="spellEnd"/>
      <w:r w:rsidRPr="00FB4AFF">
        <w:rPr>
          <w:rFonts w:eastAsia="Times New Roman"/>
          <w:szCs w:val="24"/>
          <w:lang w:eastAsia="de-DE"/>
        </w:rPr>
        <w:t xml:space="preserve">/ so er/ nach </w:t>
      </w:r>
      <w:proofErr w:type="spellStart"/>
      <w:r w:rsidRPr="00FB4AFF">
        <w:rPr>
          <w:rFonts w:eastAsia="Times New Roman"/>
          <w:szCs w:val="24"/>
          <w:lang w:eastAsia="de-DE"/>
        </w:rPr>
        <w:t>dme</w:t>
      </w:r>
      <w:proofErr w:type="spellEnd"/>
      <w:r w:rsidRPr="00FB4AFF">
        <w:rPr>
          <w:rFonts w:eastAsia="Times New Roman"/>
          <w:szCs w:val="24"/>
          <w:lang w:eastAsia="de-DE"/>
        </w:rPr>
        <w:t xml:space="preserve"> er </w:t>
      </w:r>
      <w:proofErr w:type="spellStart"/>
      <w:r w:rsidRPr="00FB4AFF">
        <w:rPr>
          <w:rFonts w:eastAsia="Times New Roman"/>
          <w:szCs w:val="24"/>
          <w:lang w:eastAsia="de-DE"/>
        </w:rPr>
        <w:t>zweymal</w:t>
      </w:r>
      <w:proofErr w:type="spellEnd"/>
      <w:r w:rsidRPr="00FB4AFF">
        <w:rPr>
          <w:rFonts w:eastAsia="Times New Roman"/>
          <w:szCs w:val="24"/>
          <w:lang w:eastAsia="de-DE"/>
        </w:rPr>
        <w:t xml:space="preserve"> </w:t>
      </w:r>
      <w:proofErr w:type="spellStart"/>
      <w:r w:rsidRPr="00FB4AFF">
        <w:rPr>
          <w:rFonts w:eastAsia="Times New Roman"/>
          <w:szCs w:val="24"/>
          <w:lang w:eastAsia="de-DE"/>
        </w:rPr>
        <w:t>vermanet</w:t>
      </w:r>
      <w:proofErr w:type="spellEnd"/>
      <w:r w:rsidRPr="00FB4AFF">
        <w:rPr>
          <w:rFonts w:eastAsia="Times New Roman"/>
          <w:szCs w:val="24"/>
          <w:lang w:eastAsia="de-DE"/>
        </w:rPr>
        <w:t xml:space="preserve"> ist/ abstehen will. Ich glaube auch </w:t>
      </w:r>
      <w:proofErr w:type="spellStart"/>
      <w:r w:rsidRPr="00FB4AFF">
        <w:rPr>
          <w:rFonts w:eastAsia="Times New Roman"/>
          <w:szCs w:val="24"/>
          <w:lang w:eastAsia="de-DE"/>
        </w:rPr>
        <w:t>warhafftig</w:t>
      </w:r>
      <w:proofErr w:type="spellEnd"/>
      <w:r w:rsidRPr="00FB4AFF">
        <w:rPr>
          <w:rFonts w:eastAsia="Times New Roman"/>
          <w:szCs w:val="24"/>
          <w:lang w:eastAsia="de-DE"/>
        </w:rPr>
        <w:t xml:space="preserve"> </w:t>
      </w:r>
      <w:proofErr w:type="spellStart"/>
      <w:r w:rsidRPr="00FB4AFF">
        <w:rPr>
          <w:rFonts w:eastAsia="Times New Roman"/>
          <w:szCs w:val="24"/>
          <w:lang w:eastAsia="de-DE"/>
        </w:rPr>
        <w:t>vn</w:t>
      </w:r>
      <w:proofErr w:type="spellEnd"/>
      <w:r w:rsidRPr="00FB4AFF">
        <w:rPr>
          <w:rFonts w:eastAsia="Times New Roman"/>
          <w:szCs w:val="24"/>
          <w:lang w:eastAsia="de-DE"/>
        </w:rPr>
        <w:t xml:space="preserve"> gewißlich/ das </w:t>
      </w:r>
      <w:proofErr w:type="spellStart"/>
      <w:r w:rsidRPr="00FB4AFF">
        <w:rPr>
          <w:rFonts w:eastAsia="Times New Roman"/>
          <w:szCs w:val="24"/>
          <w:lang w:eastAsia="de-DE"/>
        </w:rPr>
        <w:t>dise</w:t>
      </w:r>
      <w:proofErr w:type="spellEnd"/>
      <w:r w:rsidRPr="00FB4AFF">
        <w:rPr>
          <w:rFonts w:eastAsia="Times New Roman"/>
          <w:szCs w:val="24"/>
          <w:lang w:eastAsia="de-DE"/>
        </w:rPr>
        <w:t xml:space="preserv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auch </w:t>
      </w:r>
      <w:proofErr w:type="spellStart"/>
      <w:r w:rsidRPr="00FB4AFF">
        <w:rPr>
          <w:rFonts w:eastAsia="Times New Roman"/>
          <w:szCs w:val="24"/>
          <w:lang w:eastAsia="de-DE"/>
        </w:rPr>
        <w:t>gewalt</w:t>
      </w:r>
      <w:proofErr w:type="spellEnd"/>
      <w:r w:rsidRPr="00FB4AFF">
        <w:rPr>
          <w:rFonts w:eastAsia="Times New Roman"/>
          <w:szCs w:val="24"/>
          <w:lang w:eastAsia="de-DE"/>
        </w:rPr>
        <w:t xml:space="preserve"> habe/ denselbigen </w:t>
      </w:r>
      <w:proofErr w:type="spellStart"/>
      <w:r w:rsidRPr="00FB4AFF">
        <w:rPr>
          <w:rFonts w:eastAsia="Times New Roman"/>
          <w:szCs w:val="24"/>
          <w:lang w:eastAsia="de-DE"/>
        </w:rPr>
        <w:t>außzuschliessen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jn</w:t>
      </w:r>
      <w:proofErr w:type="spellEnd"/>
      <w:r w:rsidRPr="00FB4AFF">
        <w:rPr>
          <w:rFonts w:eastAsia="Times New Roman"/>
          <w:szCs w:val="24"/>
          <w:lang w:eastAsia="de-DE"/>
        </w:rPr>
        <w:t xml:space="preserve"> als einen </w:t>
      </w:r>
      <w:proofErr w:type="spellStart"/>
      <w:r w:rsidRPr="00FB4AFF">
        <w:rPr>
          <w:rFonts w:eastAsia="Times New Roman"/>
          <w:szCs w:val="24"/>
          <w:lang w:eastAsia="de-DE"/>
        </w:rPr>
        <w:t>Zölner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Heyden zuhalten/ Hie glaube ich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w:t>
      </w:r>
      <w:proofErr w:type="spellStart"/>
      <w:r w:rsidRPr="00FB4AFF">
        <w:rPr>
          <w:rFonts w:eastAsia="Times New Roman"/>
          <w:szCs w:val="24"/>
          <w:lang w:eastAsia="de-DE"/>
        </w:rPr>
        <w:t>öffenlich</w:t>
      </w:r>
      <w:proofErr w:type="spellEnd"/>
      <w:r w:rsidRPr="00FB4AFF">
        <w:rPr>
          <w:rFonts w:eastAsia="Times New Roman"/>
          <w:szCs w:val="24"/>
          <w:lang w:eastAsia="de-DE"/>
        </w:rPr>
        <w:t xml:space="preserve"> mein Herr Jesu Christ/ das die/ welche die Christliche </w:t>
      </w:r>
      <w:proofErr w:type="spellStart"/>
      <w:r w:rsidRPr="00FB4AFF">
        <w:rPr>
          <w:rFonts w:eastAsia="Times New Roman"/>
          <w:szCs w:val="24"/>
          <w:lang w:eastAsia="de-DE"/>
        </w:rPr>
        <w:t>kirche</w:t>
      </w:r>
      <w:proofErr w:type="spellEnd"/>
      <w:r w:rsidRPr="00FB4AFF">
        <w:rPr>
          <w:rFonts w:eastAsia="Times New Roman"/>
          <w:szCs w:val="24"/>
          <w:lang w:eastAsia="de-DE"/>
        </w:rPr>
        <w:t xml:space="preserve"> also </w:t>
      </w:r>
      <w:proofErr w:type="spellStart"/>
      <w:r w:rsidRPr="00FB4AFF">
        <w:rPr>
          <w:rFonts w:eastAsia="Times New Roman"/>
          <w:szCs w:val="24"/>
          <w:lang w:eastAsia="de-DE"/>
        </w:rPr>
        <w:t>aufflöset</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auch gewißlich </w:t>
      </w:r>
      <w:proofErr w:type="spellStart"/>
      <w:r w:rsidRPr="00FB4AFF">
        <w:rPr>
          <w:rFonts w:eastAsia="Times New Roman"/>
          <w:szCs w:val="24"/>
          <w:lang w:eastAsia="de-DE"/>
        </w:rPr>
        <w:t>auffgelöset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von </w:t>
      </w:r>
      <w:proofErr w:type="spellStart"/>
      <w:r w:rsidRPr="00FB4AFF">
        <w:rPr>
          <w:rFonts w:eastAsia="Times New Roman"/>
          <w:szCs w:val="24"/>
          <w:lang w:eastAsia="de-DE"/>
        </w:rPr>
        <w:t>jren</w:t>
      </w:r>
      <w:proofErr w:type="spellEnd"/>
      <w:r w:rsidRPr="00FB4AFF">
        <w:rPr>
          <w:rFonts w:eastAsia="Times New Roman"/>
          <w:szCs w:val="24"/>
          <w:lang w:eastAsia="de-DE"/>
        </w:rPr>
        <w:t xml:space="preserve"> </w:t>
      </w:r>
      <w:proofErr w:type="spellStart"/>
      <w:r w:rsidRPr="00FB4AFF">
        <w:rPr>
          <w:rFonts w:eastAsia="Times New Roman"/>
          <w:szCs w:val="24"/>
          <w:lang w:eastAsia="de-DE"/>
        </w:rPr>
        <w:t>sünden</w:t>
      </w:r>
      <w:proofErr w:type="spellEnd"/>
      <w:r w:rsidRPr="00FB4AFF">
        <w:rPr>
          <w:rFonts w:eastAsia="Times New Roman"/>
          <w:szCs w:val="24"/>
          <w:lang w:eastAsia="de-DE"/>
        </w:rPr>
        <w:t xml:space="preserve"> </w:t>
      </w:r>
      <w:proofErr w:type="spellStart"/>
      <w:r w:rsidRPr="00FB4AFF">
        <w:rPr>
          <w:rFonts w:eastAsia="Times New Roman"/>
          <w:szCs w:val="24"/>
          <w:lang w:eastAsia="de-DE"/>
        </w:rPr>
        <w:t>entpunden</w:t>
      </w:r>
      <w:proofErr w:type="spellEnd"/>
      <w:r w:rsidRPr="00FB4AFF">
        <w:rPr>
          <w:rFonts w:eastAsia="Times New Roman"/>
          <w:szCs w:val="24"/>
          <w:lang w:eastAsia="de-DE"/>
        </w:rPr>
        <w:t xml:space="preserve"> sind im </w:t>
      </w:r>
      <w:proofErr w:type="spellStart"/>
      <w:r w:rsidRPr="00FB4AFF">
        <w:rPr>
          <w:rFonts w:eastAsia="Times New Roman"/>
          <w:szCs w:val="24"/>
          <w:lang w:eastAsia="de-DE"/>
        </w:rPr>
        <w:t>hymel</w:t>
      </w:r>
      <w:proofErr w:type="spellEnd"/>
      <w:r w:rsidRPr="00FB4AFF">
        <w:rPr>
          <w:rFonts w:eastAsia="Times New Roman"/>
          <w:szCs w:val="24"/>
          <w:lang w:eastAsia="de-DE"/>
        </w:rPr>
        <w:t xml:space="preserve">/ </w:t>
      </w:r>
      <w:proofErr w:type="spellStart"/>
      <w:r w:rsidRPr="00FB4AFF">
        <w:rPr>
          <w:rFonts w:eastAsia="Times New Roman"/>
          <w:szCs w:val="24"/>
          <w:lang w:eastAsia="de-DE"/>
        </w:rPr>
        <w:t>Widerumb</w:t>
      </w:r>
      <w:proofErr w:type="spellEnd"/>
      <w:r w:rsidRPr="00FB4AFF">
        <w:rPr>
          <w:rFonts w:eastAsia="Times New Roman"/>
          <w:szCs w:val="24"/>
          <w:lang w:eastAsia="de-DE"/>
        </w:rPr>
        <w:t xml:space="preserve">/ welche die </w:t>
      </w:r>
      <w:proofErr w:type="spellStart"/>
      <w:r w:rsidRPr="00FB4AFF">
        <w:rPr>
          <w:rFonts w:eastAsia="Times New Roman"/>
          <w:szCs w:val="24"/>
          <w:lang w:eastAsia="de-DE"/>
        </w:rPr>
        <w:t>kirchen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pindet</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w:t>
      </w:r>
      <w:proofErr w:type="spellEnd"/>
      <w:r w:rsidRPr="00FB4AFF">
        <w:rPr>
          <w:rFonts w:eastAsia="Times New Roman"/>
          <w:szCs w:val="24"/>
          <w:lang w:eastAsia="de-DE"/>
        </w:rPr>
        <w:t xml:space="preserve"> </w:t>
      </w:r>
      <w:proofErr w:type="spellStart"/>
      <w:r w:rsidRPr="00FB4AFF">
        <w:rPr>
          <w:rFonts w:eastAsia="Times New Roman"/>
          <w:szCs w:val="24"/>
          <w:lang w:eastAsia="de-DE"/>
        </w:rPr>
        <w:t>jrer</w:t>
      </w:r>
      <w:proofErr w:type="spellEnd"/>
      <w:r w:rsidRPr="00FB4AFF">
        <w:rPr>
          <w:rFonts w:eastAsia="Times New Roman"/>
          <w:szCs w:val="24"/>
          <w:lang w:eastAsia="de-DE"/>
        </w:rPr>
        <w:t xml:space="preserve"> gemeinschafft </w:t>
      </w:r>
      <w:proofErr w:type="spellStart"/>
      <w:r w:rsidRPr="00FB4AFF">
        <w:rPr>
          <w:rFonts w:eastAsia="Times New Roman"/>
          <w:szCs w:val="24"/>
          <w:lang w:eastAsia="de-DE"/>
        </w:rPr>
        <w:t>außschleüst</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das dieselbigen auch </w:t>
      </w:r>
      <w:proofErr w:type="spellStart"/>
      <w:r w:rsidRPr="00FB4AFF">
        <w:rPr>
          <w:rFonts w:eastAsia="Times New Roman"/>
          <w:szCs w:val="24"/>
          <w:lang w:eastAsia="de-DE"/>
        </w:rPr>
        <w:t>gepunden</w:t>
      </w:r>
      <w:proofErr w:type="spellEnd"/>
      <w:r w:rsidRPr="00FB4AFF">
        <w:rPr>
          <w:rFonts w:eastAsia="Times New Roman"/>
          <w:szCs w:val="24"/>
          <w:lang w:eastAsia="de-DE"/>
        </w:rPr>
        <w:t xml:space="preserve"> </w:t>
      </w:r>
      <w:proofErr w:type="spellStart"/>
      <w:r w:rsidRPr="00FB4AFF">
        <w:rPr>
          <w:rFonts w:eastAsia="Times New Roman"/>
          <w:szCs w:val="24"/>
          <w:lang w:eastAsia="de-DE"/>
        </w:rPr>
        <w:t>seind</w:t>
      </w:r>
      <w:proofErr w:type="spellEnd"/>
      <w:r w:rsidRPr="00FB4AFF">
        <w:rPr>
          <w:rFonts w:eastAsia="Times New Roman"/>
          <w:szCs w:val="24"/>
          <w:lang w:eastAsia="de-DE"/>
        </w:rPr>
        <w:t xml:space="preserve"> für Gott in dem </w:t>
      </w:r>
      <w:proofErr w:type="spellStart"/>
      <w:r w:rsidRPr="00FB4AFF">
        <w:rPr>
          <w:rFonts w:eastAsia="Times New Roman"/>
          <w:szCs w:val="24"/>
          <w:lang w:eastAsia="de-DE"/>
        </w:rPr>
        <w:t>hymel</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w:t>
      </w:r>
      <w:proofErr w:type="spellEnd"/>
      <w:r w:rsidRPr="00FB4AFF">
        <w:rPr>
          <w:rFonts w:eastAsia="Times New Roman"/>
          <w:szCs w:val="24"/>
          <w:lang w:eastAsia="de-DE"/>
        </w:rPr>
        <w:t xml:space="preserve"> der gemeinen Christlichen </w:t>
      </w:r>
      <w:proofErr w:type="spellStart"/>
      <w:r w:rsidRPr="00FB4AFF">
        <w:rPr>
          <w:rFonts w:eastAsia="Times New Roman"/>
          <w:szCs w:val="24"/>
          <w:lang w:eastAsia="de-DE"/>
        </w:rPr>
        <w:t>kirchen</w:t>
      </w:r>
      <w:proofErr w:type="spellEnd"/>
      <w:r w:rsidRPr="00FB4AFF">
        <w:rPr>
          <w:rFonts w:eastAsia="Times New Roman"/>
          <w:szCs w:val="24"/>
          <w:lang w:eastAsia="de-DE"/>
        </w:rPr>
        <w:t xml:space="preserve"> (ausser welchen kein </w:t>
      </w:r>
      <w:proofErr w:type="spellStart"/>
      <w:r w:rsidRPr="00FB4AFF">
        <w:rPr>
          <w:rFonts w:eastAsia="Times New Roman"/>
          <w:szCs w:val="24"/>
          <w:lang w:eastAsia="de-DE"/>
        </w:rPr>
        <w:t>heyl</w:t>
      </w:r>
      <w:proofErr w:type="spellEnd"/>
      <w:r w:rsidRPr="00FB4AFF">
        <w:rPr>
          <w:rFonts w:eastAsia="Times New Roman"/>
          <w:szCs w:val="24"/>
          <w:lang w:eastAsia="de-DE"/>
        </w:rPr>
        <w:t xml:space="preserve"> ist) </w:t>
      </w:r>
      <w:proofErr w:type="spellStart"/>
      <w:r w:rsidRPr="00FB4AFF">
        <w:rPr>
          <w:rFonts w:eastAsia="Times New Roman"/>
          <w:szCs w:val="24"/>
          <w:lang w:eastAsia="de-DE"/>
        </w:rPr>
        <w:t>außgeschlossen</w:t>
      </w:r>
      <w:proofErr w:type="spellEnd"/>
      <w:r w:rsidRPr="00FB4AFF">
        <w:rPr>
          <w:rFonts w:eastAsia="Times New Roman"/>
          <w:szCs w:val="24"/>
          <w:lang w:eastAsia="de-DE"/>
        </w:rPr>
        <w:t xml:space="preserve">/ wie denn Christus seiner lieben braut/ die beyden </w:t>
      </w:r>
      <w:proofErr w:type="spellStart"/>
      <w:r w:rsidRPr="00FB4AFF">
        <w:rPr>
          <w:rFonts w:eastAsia="Times New Roman"/>
          <w:szCs w:val="24"/>
          <w:lang w:eastAsia="de-DE"/>
        </w:rPr>
        <w:t>schlüssel</w:t>
      </w:r>
      <w:proofErr w:type="spellEnd"/>
      <w:r w:rsidRPr="00FB4AFF">
        <w:rPr>
          <w:rFonts w:eastAsia="Times New Roman"/>
          <w:szCs w:val="24"/>
          <w:lang w:eastAsia="de-DE"/>
        </w:rPr>
        <w:t xml:space="preserve"> </w:t>
      </w:r>
      <w:proofErr w:type="spellStart"/>
      <w:r w:rsidRPr="00FB4AFF">
        <w:rPr>
          <w:rFonts w:eastAsia="Times New Roman"/>
          <w:szCs w:val="24"/>
          <w:lang w:eastAsia="de-DE"/>
        </w:rPr>
        <w:t>selbs</w:t>
      </w:r>
      <w:proofErr w:type="spellEnd"/>
      <w:r w:rsidRPr="00FB4AFF">
        <w:rPr>
          <w:rFonts w:eastAsia="Times New Roman"/>
          <w:szCs w:val="24"/>
          <w:lang w:eastAsia="de-DE"/>
        </w:rPr>
        <w:t xml:space="preserve"> an die </w:t>
      </w:r>
      <w:proofErr w:type="spellStart"/>
      <w:r w:rsidRPr="00FB4AFF">
        <w:rPr>
          <w:rFonts w:eastAsia="Times New Roman"/>
          <w:szCs w:val="24"/>
          <w:lang w:eastAsia="de-DE"/>
        </w:rPr>
        <w:t>seyten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gehenget</w:t>
      </w:r>
      <w:proofErr w:type="spellEnd"/>
      <w:r w:rsidRPr="00FB4AFF">
        <w:rPr>
          <w:rFonts w:eastAsia="Times New Roman"/>
          <w:szCs w:val="24"/>
          <w:lang w:eastAsia="de-DE"/>
        </w:rPr>
        <w:t xml:space="preserve"> oder gegeben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befolhen</w:t>
      </w:r>
      <w:proofErr w:type="spellEnd"/>
      <w:r w:rsidRPr="00FB4AFF">
        <w:rPr>
          <w:rFonts w:eastAsia="Times New Roman"/>
          <w:szCs w:val="24"/>
          <w:lang w:eastAsia="de-DE"/>
        </w:rPr>
        <w:t xml:space="preserve"> hat/ </w:t>
      </w:r>
      <w:proofErr w:type="spellStart"/>
      <w:r w:rsidRPr="00FB4AFF">
        <w:rPr>
          <w:rFonts w:eastAsia="Times New Roman"/>
          <w:szCs w:val="24"/>
          <w:lang w:eastAsia="de-DE"/>
        </w:rPr>
        <w:t>dieweyl</w:t>
      </w:r>
      <w:proofErr w:type="spellEnd"/>
      <w:r w:rsidRPr="00FB4AFF">
        <w:rPr>
          <w:rFonts w:eastAsia="Times New Roman"/>
          <w:szCs w:val="24"/>
          <w:lang w:eastAsia="de-DE"/>
        </w:rPr>
        <w:t xml:space="preserve"> er noch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war. </w:t>
      </w:r>
    </w:p>
    <w:p w14:paraId="381F080D"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eine </w:t>
      </w:r>
      <w:proofErr w:type="spellStart"/>
      <w:r w:rsidRPr="00FB4AFF">
        <w:rPr>
          <w:rFonts w:eastAsia="Times New Roman"/>
          <w:szCs w:val="24"/>
          <w:lang w:eastAsia="de-DE"/>
        </w:rPr>
        <w:t>aufferstehung</w:t>
      </w:r>
      <w:proofErr w:type="spellEnd"/>
      <w:r w:rsidRPr="00FB4AFF">
        <w:rPr>
          <w:rFonts w:eastAsia="Times New Roman"/>
          <w:szCs w:val="24"/>
          <w:lang w:eastAsia="de-DE"/>
        </w:rPr>
        <w:t xml:space="preserve"> des </w:t>
      </w:r>
      <w:proofErr w:type="spellStart"/>
      <w:r w:rsidRPr="00FB4AFF">
        <w:rPr>
          <w:rFonts w:eastAsia="Times New Roman"/>
          <w:szCs w:val="24"/>
          <w:lang w:eastAsia="de-DE"/>
        </w:rPr>
        <w:t>fleysches</w:t>
      </w:r>
      <w:proofErr w:type="spellEnd"/>
      <w:r w:rsidRPr="00FB4AFF">
        <w:rPr>
          <w:rFonts w:eastAsia="Times New Roman"/>
          <w:szCs w:val="24"/>
          <w:lang w:eastAsia="de-DE"/>
        </w:rPr>
        <w:t xml:space="preserve">/ Ja eben des </w:t>
      </w:r>
      <w:proofErr w:type="spellStart"/>
      <w:r w:rsidRPr="00FB4AFF">
        <w:rPr>
          <w:rFonts w:eastAsia="Times New Roman"/>
          <w:szCs w:val="24"/>
          <w:lang w:eastAsia="de-DE"/>
        </w:rPr>
        <w:t>leybes</w:t>
      </w:r>
      <w:proofErr w:type="spellEnd"/>
      <w:r w:rsidRPr="00FB4AFF">
        <w:rPr>
          <w:rFonts w:eastAsia="Times New Roman"/>
          <w:szCs w:val="24"/>
          <w:lang w:eastAsia="de-DE"/>
        </w:rPr>
        <w:t xml:space="preserve">/ mit dem ich </w:t>
      </w:r>
      <w:proofErr w:type="spellStart"/>
      <w:r w:rsidRPr="00FB4AFF">
        <w:rPr>
          <w:rFonts w:eastAsia="Times New Roman"/>
          <w:szCs w:val="24"/>
          <w:lang w:eastAsia="de-DE"/>
        </w:rPr>
        <w:t>yetztvmbgeben</w:t>
      </w:r>
      <w:proofErr w:type="spellEnd"/>
      <w:r w:rsidRPr="00FB4AFF">
        <w:rPr>
          <w:rFonts w:eastAsia="Times New Roman"/>
          <w:szCs w:val="24"/>
          <w:lang w:eastAsia="de-DE"/>
        </w:rPr>
        <w:t xml:space="preserve"> </w:t>
      </w:r>
      <w:proofErr w:type="spellStart"/>
      <w:r w:rsidRPr="00FB4AFF">
        <w:rPr>
          <w:rFonts w:eastAsia="Times New Roman"/>
          <w:szCs w:val="24"/>
          <w:lang w:eastAsia="de-DE"/>
        </w:rPr>
        <w:t>byn</w:t>
      </w:r>
      <w:proofErr w:type="spellEnd"/>
      <w:r w:rsidRPr="00FB4AFF">
        <w:rPr>
          <w:rFonts w:eastAsia="Times New Roman"/>
          <w:szCs w:val="24"/>
          <w:lang w:eastAsia="de-DE"/>
        </w:rPr>
        <w:t xml:space="preserve">/ Gott gebe er werde </w:t>
      </w:r>
      <w:proofErr w:type="spellStart"/>
      <w:r w:rsidRPr="00FB4AFF">
        <w:rPr>
          <w:rFonts w:eastAsia="Times New Roman"/>
          <w:szCs w:val="24"/>
          <w:lang w:eastAsia="de-DE"/>
        </w:rPr>
        <w:t>verzeret</w:t>
      </w:r>
      <w:proofErr w:type="spellEnd"/>
      <w:r w:rsidRPr="00FB4AFF">
        <w:rPr>
          <w:rFonts w:eastAsia="Times New Roman"/>
          <w:szCs w:val="24"/>
          <w:lang w:eastAsia="de-DE"/>
        </w:rPr>
        <w:t xml:space="preserve"> durch die </w:t>
      </w:r>
      <w:proofErr w:type="spellStart"/>
      <w:r w:rsidRPr="00FB4AFF">
        <w:rPr>
          <w:rFonts w:eastAsia="Times New Roman"/>
          <w:szCs w:val="24"/>
          <w:lang w:eastAsia="de-DE"/>
        </w:rPr>
        <w:t>würme</w:t>
      </w:r>
      <w:proofErr w:type="spellEnd"/>
      <w:r w:rsidRPr="00FB4AFF">
        <w:rPr>
          <w:rFonts w:eastAsia="Times New Roman"/>
          <w:szCs w:val="24"/>
          <w:lang w:eastAsia="de-DE"/>
        </w:rPr>
        <w:t xml:space="preserve">/ </w:t>
      </w:r>
      <w:proofErr w:type="spellStart"/>
      <w:r w:rsidRPr="00FB4AFF">
        <w:rPr>
          <w:rFonts w:eastAsia="Times New Roman"/>
          <w:szCs w:val="24"/>
          <w:lang w:eastAsia="de-DE"/>
        </w:rPr>
        <w:t>ertrenckt</w:t>
      </w:r>
      <w:proofErr w:type="spellEnd"/>
      <w:r w:rsidRPr="00FB4AFF">
        <w:rPr>
          <w:rFonts w:eastAsia="Times New Roman"/>
          <w:szCs w:val="24"/>
          <w:lang w:eastAsia="de-DE"/>
        </w:rPr>
        <w:t xml:space="preserve">/ </w:t>
      </w:r>
      <w:proofErr w:type="spellStart"/>
      <w:r w:rsidRPr="00FB4AFF">
        <w:rPr>
          <w:rFonts w:eastAsia="Times New Roman"/>
          <w:szCs w:val="24"/>
          <w:lang w:eastAsia="de-DE"/>
        </w:rPr>
        <w:t>gehenckt</w:t>
      </w:r>
      <w:proofErr w:type="spellEnd"/>
      <w:r w:rsidRPr="00FB4AFF">
        <w:rPr>
          <w:rFonts w:eastAsia="Times New Roman"/>
          <w:szCs w:val="24"/>
          <w:lang w:eastAsia="de-DE"/>
        </w:rPr>
        <w:t xml:space="preserve"> oder verbrennet/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ob er mir gleich meine </w:t>
      </w:r>
      <w:proofErr w:type="spellStart"/>
      <w:r w:rsidRPr="00FB4AFF">
        <w:rPr>
          <w:rFonts w:eastAsia="Times New Roman"/>
          <w:szCs w:val="24"/>
          <w:lang w:eastAsia="de-DE"/>
        </w:rPr>
        <w:t>zeytliche</w:t>
      </w:r>
      <w:proofErr w:type="spellEnd"/>
      <w:r w:rsidRPr="00FB4AFF">
        <w:rPr>
          <w:rFonts w:eastAsia="Times New Roman"/>
          <w:szCs w:val="24"/>
          <w:lang w:eastAsia="de-DE"/>
        </w:rPr>
        <w:t xml:space="preserve"> </w:t>
      </w:r>
      <w:proofErr w:type="spellStart"/>
      <w:r w:rsidRPr="00FB4AFF">
        <w:rPr>
          <w:rFonts w:eastAsia="Times New Roman"/>
          <w:szCs w:val="24"/>
          <w:lang w:eastAsia="de-DE"/>
        </w:rPr>
        <w:t>eere</w:t>
      </w:r>
      <w:proofErr w:type="spellEnd"/>
      <w:r w:rsidRPr="00FB4AFF">
        <w:rPr>
          <w:rFonts w:eastAsia="Times New Roman"/>
          <w:szCs w:val="24"/>
          <w:lang w:eastAsia="de-DE"/>
        </w:rPr>
        <w:t xml:space="preserve">/ gut/ </w:t>
      </w:r>
      <w:proofErr w:type="spellStart"/>
      <w:r w:rsidRPr="00FB4AFF">
        <w:rPr>
          <w:rFonts w:eastAsia="Times New Roman"/>
          <w:szCs w:val="24"/>
          <w:lang w:eastAsia="de-DE"/>
        </w:rPr>
        <w:t>leyb</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leben </w:t>
      </w:r>
      <w:proofErr w:type="spellStart"/>
      <w:r w:rsidRPr="00FB4AFF">
        <w:rPr>
          <w:rFonts w:eastAsia="Times New Roman"/>
          <w:szCs w:val="24"/>
          <w:lang w:eastAsia="de-DE"/>
        </w:rPr>
        <w:t>genummen</w:t>
      </w:r>
      <w:proofErr w:type="spellEnd"/>
      <w:r w:rsidRPr="00FB4AFF">
        <w:rPr>
          <w:rFonts w:eastAsia="Times New Roman"/>
          <w:szCs w:val="24"/>
          <w:lang w:eastAsia="de-DE"/>
        </w:rPr>
        <w:t xml:space="preserve"> hat/ so werde ich doch erst/ die rechte </w:t>
      </w:r>
      <w:proofErr w:type="spellStart"/>
      <w:r w:rsidRPr="00FB4AFF">
        <w:rPr>
          <w:rFonts w:eastAsia="Times New Roman"/>
          <w:szCs w:val="24"/>
          <w:lang w:eastAsia="de-DE"/>
        </w:rPr>
        <w:t>eere</w:t>
      </w:r>
      <w:proofErr w:type="spellEnd"/>
      <w:r w:rsidRPr="00FB4AFF">
        <w:rPr>
          <w:rFonts w:eastAsia="Times New Roman"/>
          <w:szCs w:val="24"/>
          <w:lang w:eastAsia="de-DE"/>
        </w:rPr>
        <w:t xml:space="preserve">/ die für Gott gilt/ ein </w:t>
      </w:r>
      <w:proofErr w:type="spellStart"/>
      <w:r w:rsidRPr="00FB4AFF">
        <w:rPr>
          <w:rFonts w:eastAsia="Times New Roman"/>
          <w:szCs w:val="24"/>
          <w:lang w:eastAsia="de-DE"/>
        </w:rPr>
        <w:t>vnuergencklich</w:t>
      </w:r>
      <w:proofErr w:type="spellEnd"/>
      <w:r w:rsidRPr="00FB4AFF">
        <w:rPr>
          <w:rFonts w:eastAsia="Times New Roman"/>
          <w:szCs w:val="24"/>
          <w:lang w:eastAsia="de-DE"/>
        </w:rPr>
        <w:t xml:space="preserve"> gut/ einen </w:t>
      </w:r>
      <w:proofErr w:type="spellStart"/>
      <w:r w:rsidRPr="00FB4AFF">
        <w:rPr>
          <w:rFonts w:eastAsia="Times New Roman"/>
          <w:szCs w:val="24"/>
          <w:lang w:eastAsia="de-DE"/>
        </w:rPr>
        <w:t>vnleydlichen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verklerten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vnsterblichen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leyb</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ein ewig leben/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den tag der </w:t>
      </w:r>
      <w:proofErr w:type="spellStart"/>
      <w:r w:rsidRPr="00FB4AFF">
        <w:rPr>
          <w:rFonts w:eastAsia="Times New Roman"/>
          <w:szCs w:val="24"/>
          <w:lang w:eastAsia="de-DE"/>
        </w:rPr>
        <w:t>frölichen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aufferstehung</w:t>
      </w:r>
      <w:proofErr w:type="spellEnd"/>
      <w:r w:rsidRPr="00FB4AFF">
        <w:rPr>
          <w:rFonts w:eastAsia="Times New Roman"/>
          <w:szCs w:val="24"/>
          <w:lang w:eastAsia="de-DE"/>
        </w:rPr>
        <w:t xml:space="preserve">/ meines </w:t>
      </w:r>
      <w:proofErr w:type="spellStart"/>
      <w:r w:rsidRPr="00FB4AFF">
        <w:rPr>
          <w:rFonts w:eastAsia="Times New Roman"/>
          <w:szCs w:val="24"/>
          <w:lang w:eastAsia="de-DE"/>
        </w:rPr>
        <w:t>fleysches</w:t>
      </w:r>
      <w:proofErr w:type="spellEnd"/>
      <w:r w:rsidRPr="00FB4AFF">
        <w:rPr>
          <w:rFonts w:eastAsia="Times New Roman"/>
          <w:szCs w:val="24"/>
          <w:lang w:eastAsia="de-DE"/>
        </w:rPr>
        <w:t xml:space="preserve"> erst recht </w:t>
      </w:r>
      <w:proofErr w:type="spellStart"/>
      <w:r w:rsidRPr="00FB4AFF">
        <w:rPr>
          <w:rFonts w:eastAsia="Times New Roman"/>
          <w:szCs w:val="24"/>
          <w:lang w:eastAsia="de-DE"/>
        </w:rPr>
        <w:t>vberkummen</w:t>
      </w:r>
      <w:proofErr w:type="spellEnd"/>
      <w:r w:rsidRPr="00FB4AFF">
        <w:rPr>
          <w:rFonts w:eastAsia="Times New Roman"/>
          <w:szCs w:val="24"/>
          <w:lang w:eastAsia="de-DE"/>
        </w:rPr>
        <w:t xml:space="preserve">/ O mein </w:t>
      </w:r>
      <w:proofErr w:type="spellStart"/>
      <w:r w:rsidRPr="00FB4AFF">
        <w:rPr>
          <w:rFonts w:eastAsia="Times New Roman"/>
          <w:szCs w:val="24"/>
          <w:lang w:eastAsia="de-DE"/>
        </w:rPr>
        <w:t>milter</w:t>
      </w:r>
      <w:proofErr w:type="spellEnd"/>
      <w:r w:rsidRPr="00FB4AFF">
        <w:rPr>
          <w:rFonts w:eastAsia="Times New Roman"/>
          <w:szCs w:val="24"/>
          <w:lang w:eastAsia="de-DE"/>
        </w:rPr>
        <w:t xml:space="preserve"> Herr Jesu Christ/ </w:t>
      </w:r>
      <w:proofErr w:type="spellStart"/>
      <w:r w:rsidRPr="00FB4AFF">
        <w:rPr>
          <w:rFonts w:eastAsia="Times New Roman"/>
          <w:szCs w:val="24"/>
          <w:lang w:eastAsia="de-DE"/>
        </w:rPr>
        <w:t>sterck</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behalt mich im glauben. </w:t>
      </w:r>
    </w:p>
    <w:p w14:paraId="1984B025" w14:textId="77777777" w:rsidR="00FB4AFF" w:rsidRPr="00FB4AFF" w:rsidRDefault="00FB4AFF" w:rsidP="00FB4AFF">
      <w:pPr>
        <w:spacing w:before="100" w:beforeAutospacing="1" w:after="100" w:afterAutospacing="1" w:line="240" w:lineRule="auto"/>
        <w:rPr>
          <w:rFonts w:eastAsia="Times New Roman"/>
          <w:szCs w:val="24"/>
          <w:lang w:eastAsia="de-DE"/>
        </w:rPr>
      </w:pPr>
      <w:r w:rsidRPr="00FB4AFF">
        <w:rPr>
          <w:rFonts w:eastAsia="Times New Roman"/>
          <w:szCs w:val="24"/>
          <w:lang w:eastAsia="de-DE"/>
        </w:rPr>
        <w:t xml:space="preserve">Ich glaube auch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bekenne/ ein ewiges leben/ das du mein Gott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Herr/ deinen </w:t>
      </w:r>
      <w:proofErr w:type="spellStart"/>
      <w:r w:rsidRPr="00FB4AFF">
        <w:rPr>
          <w:rFonts w:eastAsia="Times New Roman"/>
          <w:szCs w:val="24"/>
          <w:lang w:eastAsia="de-DE"/>
        </w:rPr>
        <w:t>glaubigen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außerwelten</w:t>
      </w:r>
      <w:proofErr w:type="spellEnd"/>
      <w:r w:rsidRPr="00FB4AFF">
        <w:rPr>
          <w:rFonts w:eastAsia="Times New Roman"/>
          <w:szCs w:val="24"/>
          <w:lang w:eastAsia="de-DE"/>
        </w:rPr>
        <w:t xml:space="preserve">/ nach </w:t>
      </w:r>
      <w:proofErr w:type="spellStart"/>
      <w:r w:rsidRPr="00FB4AFF">
        <w:rPr>
          <w:rFonts w:eastAsia="Times New Roman"/>
          <w:szCs w:val="24"/>
          <w:lang w:eastAsia="de-DE"/>
        </w:rPr>
        <w:t>disem</w:t>
      </w:r>
      <w:proofErr w:type="spellEnd"/>
      <w:r w:rsidRPr="00FB4AFF">
        <w:rPr>
          <w:rFonts w:eastAsia="Times New Roman"/>
          <w:szCs w:val="24"/>
          <w:lang w:eastAsia="de-DE"/>
        </w:rPr>
        <w:t xml:space="preserve"> elenden leben geben wirst/ so mit klarer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freüdenreycher</w:t>
      </w:r>
      <w:proofErr w:type="spellEnd"/>
      <w:r w:rsidRPr="00FB4AFF">
        <w:rPr>
          <w:rFonts w:eastAsia="Times New Roman"/>
          <w:szCs w:val="24"/>
          <w:lang w:eastAsia="de-DE"/>
        </w:rPr>
        <w:t xml:space="preserve"> </w:t>
      </w:r>
      <w:proofErr w:type="spellStart"/>
      <w:r w:rsidRPr="00FB4AFF">
        <w:rPr>
          <w:rFonts w:eastAsia="Times New Roman"/>
          <w:szCs w:val="24"/>
          <w:lang w:eastAsia="de-DE"/>
        </w:rPr>
        <w:t>anschawung</w:t>
      </w:r>
      <w:proofErr w:type="spellEnd"/>
      <w:r w:rsidRPr="00FB4AFF">
        <w:rPr>
          <w:rFonts w:eastAsia="Times New Roman"/>
          <w:szCs w:val="24"/>
          <w:lang w:eastAsia="de-DE"/>
        </w:rPr>
        <w:t xml:space="preserve"> deines </w:t>
      </w:r>
      <w:proofErr w:type="spellStart"/>
      <w:r w:rsidRPr="00FB4AFF">
        <w:rPr>
          <w:rFonts w:eastAsia="Times New Roman"/>
          <w:szCs w:val="24"/>
          <w:lang w:eastAsia="de-DE"/>
        </w:rPr>
        <w:t>götlichen</w:t>
      </w:r>
      <w:proofErr w:type="spellEnd"/>
      <w:r w:rsidRPr="00FB4AFF">
        <w:rPr>
          <w:rFonts w:eastAsia="Times New Roman"/>
          <w:szCs w:val="24"/>
          <w:lang w:eastAsia="de-DE"/>
        </w:rPr>
        <w:t xml:space="preserve"> angesichts begaben/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in allem so sie </w:t>
      </w:r>
      <w:proofErr w:type="spellStart"/>
      <w:r w:rsidRPr="00FB4AFF">
        <w:rPr>
          <w:rFonts w:eastAsia="Times New Roman"/>
          <w:szCs w:val="24"/>
          <w:lang w:eastAsia="de-DE"/>
        </w:rPr>
        <w:t>begeren</w:t>
      </w:r>
      <w:proofErr w:type="spellEnd"/>
      <w:r w:rsidRPr="00FB4AFF">
        <w:rPr>
          <w:rFonts w:eastAsia="Times New Roman"/>
          <w:szCs w:val="24"/>
          <w:lang w:eastAsia="de-DE"/>
        </w:rPr>
        <w:t xml:space="preserve">/ auch mit ewiger </w:t>
      </w:r>
      <w:proofErr w:type="spellStart"/>
      <w:r w:rsidRPr="00FB4AFF">
        <w:rPr>
          <w:rFonts w:eastAsia="Times New Roman"/>
          <w:szCs w:val="24"/>
          <w:lang w:eastAsia="de-DE"/>
        </w:rPr>
        <w:t>rewe</w:t>
      </w:r>
      <w:proofErr w:type="spellEnd"/>
      <w:r w:rsidRPr="00FB4AFF">
        <w:rPr>
          <w:rFonts w:eastAsia="Times New Roman"/>
          <w:szCs w:val="24"/>
          <w:lang w:eastAsia="de-DE"/>
        </w:rPr>
        <w:t xml:space="preserve">/ ewigem </w:t>
      </w:r>
      <w:proofErr w:type="spellStart"/>
      <w:r w:rsidRPr="00FB4AFF">
        <w:rPr>
          <w:rFonts w:eastAsia="Times New Roman"/>
          <w:szCs w:val="24"/>
          <w:lang w:eastAsia="de-DE"/>
        </w:rPr>
        <w:t>fride</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ewiger </w:t>
      </w:r>
      <w:proofErr w:type="spellStart"/>
      <w:r w:rsidRPr="00FB4AFF">
        <w:rPr>
          <w:rFonts w:eastAsia="Times New Roman"/>
          <w:szCs w:val="24"/>
          <w:lang w:eastAsia="de-DE"/>
        </w:rPr>
        <w:t>seligkeyt</w:t>
      </w:r>
      <w:proofErr w:type="spellEnd"/>
      <w:r w:rsidRPr="00FB4AFF">
        <w:rPr>
          <w:rFonts w:eastAsia="Times New Roman"/>
          <w:szCs w:val="24"/>
          <w:lang w:eastAsia="de-DE"/>
        </w:rPr>
        <w:t xml:space="preserve"> </w:t>
      </w:r>
      <w:proofErr w:type="spellStart"/>
      <w:r w:rsidRPr="00FB4AFF">
        <w:rPr>
          <w:rFonts w:eastAsia="Times New Roman"/>
          <w:szCs w:val="24"/>
          <w:lang w:eastAsia="de-DE"/>
        </w:rPr>
        <w:t>ersettigen</w:t>
      </w:r>
      <w:proofErr w:type="spellEnd"/>
      <w:r w:rsidRPr="00FB4AFF">
        <w:rPr>
          <w:rFonts w:eastAsia="Times New Roman"/>
          <w:szCs w:val="24"/>
          <w:lang w:eastAsia="de-DE"/>
        </w:rPr>
        <w:t xml:space="preserve">/ Welche </w:t>
      </w:r>
      <w:proofErr w:type="spellStart"/>
      <w:r w:rsidRPr="00FB4AFF">
        <w:rPr>
          <w:rFonts w:eastAsia="Times New Roman"/>
          <w:szCs w:val="24"/>
          <w:lang w:eastAsia="de-DE"/>
        </w:rPr>
        <w:t>freüde</w:t>
      </w:r>
      <w:proofErr w:type="spellEnd"/>
      <w:r w:rsidRPr="00FB4AFF">
        <w:rPr>
          <w:rFonts w:eastAsia="Times New Roman"/>
          <w:szCs w:val="24"/>
          <w:lang w:eastAsia="de-DE"/>
        </w:rPr>
        <w:t xml:space="preserve">/ </w:t>
      </w:r>
      <w:proofErr w:type="spellStart"/>
      <w:r w:rsidRPr="00FB4AFF">
        <w:rPr>
          <w:rFonts w:eastAsia="Times New Roman"/>
          <w:szCs w:val="24"/>
          <w:lang w:eastAsia="de-DE"/>
        </w:rPr>
        <w:t>wunne</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wollust</w:t>
      </w:r>
      <w:proofErr w:type="spellEnd"/>
      <w:r w:rsidRPr="00FB4AFF">
        <w:rPr>
          <w:rFonts w:eastAsia="Times New Roman"/>
          <w:szCs w:val="24"/>
          <w:lang w:eastAsia="de-DE"/>
        </w:rPr>
        <w:t xml:space="preserve">/ kein </w:t>
      </w:r>
      <w:proofErr w:type="spellStart"/>
      <w:r w:rsidRPr="00FB4AFF">
        <w:rPr>
          <w:rFonts w:eastAsia="Times New Roman"/>
          <w:szCs w:val="24"/>
          <w:lang w:eastAsia="de-DE"/>
        </w:rPr>
        <w:t>mensch</w:t>
      </w:r>
      <w:proofErr w:type="spellEnd"/>
      <w:r w:rsidRPr="00FB4AFF">
        <w:rPr>
          <w:rFonts w:eastAsia="Times New Roman"/>
          <w:szCs w:val="24"/>
          <w:lang w:eastAsia="de-DE"/>
        </w:rPr>
        <w:t xml:space="preserve"> </w:t>
      </w:r>
      <w:proofErr w:type="spellStart"/>
      <w:r w:rsidRPr="00FB4AFF">
        <w:rPr>
          <w:rFonts w:eastAsia="Times New Roman"/>
          <w:szCs w:val="24"/>
          <w:lang w:eastAsia="de-DE"/>
        </w:rPr>
        <w:t>außsprechen</w:t>
      </w:r>
      <w:proofErr w:type="spellEnd"/>
      <w:r w:rsidRPr="00FB4AFF">
        <w:rPr>
          <w:rFonts w:eastAsia="Times New Roman"/>
          <w:szCs w:val="24"/>
          <w:lang w:eastAsia="de-DE"/>
        </w:rPr>
        <w:t xml:space="preserve"> oder </w:t>
      </w:r>
      <w:proofErr w:type="spellStart"/>
      <w:r w:rsidRPr="00FB4AFF">
        <w:rPr>
          <w:rFonts w:eastAsia="Times New Roman"/>
          <w:szCs w:val="24"/>
          <w:lang w:eastAsia="de-DE"/>
        </w:rPr>
        <w:t>begreyffen</w:t>
      </w:r>
      <w:proofErr w:type="spellEnd"/>
      <w:r w:rsidRPr="00FB4AFF">
        <w:rPr>
          <w:rFonts w:eastAsia="Times New Roman"/>
          <w:szCs w:val="24"/>
          <w:lang w:eastAsia="de-DE"/>
        </w:rPr>
        <w:t xml:space="preserve"> mag hie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erden/ denn kein </w:t>
      </w:r>
      <w:proofErr w:type="spellStart"/>
      <w:r w:rsidRPr="00FB4AFF">
        <w:rPr>
          <w:rFonts w:eastAsia="Times New Roman"/>
          <w:szCs w:val="24"/>
          <w:lang w:eastAsia="de-DE"/>
        </w:rPr>
        <w:t>aug</w:t>
      </w:r>
      <w:proofErr w:type="spellEnd"/>
      <w:r w:rsidRPr="00FB4AFF">
        <w:rPr>
          <w:rFonts w:eastAsia="Times New Roman"/>
          <w:szCs w:val="24"/>
          <w:lang w:eastAsia="de-DE"/>
        </w:rPr>
        <w:t xml:space="preserve"> hat gesehen/ kein </w:t>
      </w:r>
      <w:proofErr w:type="spellStart"/>
      <w:r w:rsidRPr="00FB4AFF">
        <w:rPr>
          <w:rFonts w:eastAsia="Times New Roman"/>
          <w:szCs w:val="24"/>
          <w:lang w:eastAsia="de-DE"/>
        </w:rPr>
        <w:t>ohr</w:t>
      </w:r>
      <w:proofErr w:type="spellEnd"/>
      <w:r w:rsidRPr="00FB4AFF">
        <w:rPr>
          <w:rFonts w:eastAsia="Times New Roman"/>
          <w:szCs w:val="24"/>
          <w:lang w:eastAsia="de-DE"/>
        </w:rPr>
        <w:t xml:space="preserve"> hat gehört/ es ist auch nie in eines </w:t>
      </w:r>
      <w:proofErr w:type="spellStart"/>
      <w:r w:rsidRPr="00FB4AFF">
        <w:rPr>
          <w:rFonts w:eastAsia="Times New Roman"/>
          <w:szCs w:val="24"/>
          <w:lang w:eastAsia="de-DE"/>
        </w:rPr>
        <w:t>menschen</w:t>
      </w:r>
      <w:proofErr w:type="spellEnd"/>
      <w:r w:rsidRPr="00FB4AFF">
        <w:rPr>
          <w:rFonts w:eastAsia="Times New Roman"/>
          <w:szCs w:val="24"/>
          <w:lang w:eastAsia="de-DE"/>
        </w:rPr>
        <w:t xml:space="preserve"> </w:t>
      </w:r>
      <w:proofErr w:type="spellStart"/>
      <w:r w:rsidRPr="00FB4AFF">
        <w:rPr>
          <w:rFonts w:eastAsia="Times New Roman"/>
          <w:szCs w:val="24"/>
          <w:lang w:eastAsia="de-DE"/>
        </w:rPr>
        <w:t>hertz</w:t>
      </w:r>
      <w:proofErr w:type="spellEnd"/>
      <w:r w:rsidRPr="00FB4AFF">
        <w:rPr>
          <w:rFonts w:eastAsia="Times New Roman"/>
          <w:szCs w:val="24"/>
          <w:lang w:eastAsia="de-DE"/>
        </w:rPr>
        <w:t xml:space="preserve"> </w:t>
      </w:r>
      <w:proofErr w:type="spellStart"/>
      <w:r w:rsidRPr="00FB4AFF">
        <w:rPr>
          <w:rFonts w:eastAsia="Times New Roman"/>
          <w:szCs w:val="24"/>
          <w:lang w:eastAsia="de-DE"/>
        </w:rPr>
        <w:t>gestigen</w:t>
      </w:r>
      <w:proofErr w:type="spellEnd"/>
      <w:r w:rsidRPr="00FB4AFF">
        <w:rPr>
          <w:rFonts w:eastAsia="Times New Roman"/>
          <w:szCs w:val="24"/>
          <w:lang w:eastAsia="de-DE"/>
        </w:rPr>
        <w:t xml:space="preserve">/ das </w:t>
      </w:r>
      <w:proofErr w:type="spellStart"/>
      <w:r w:rsidRPr="00FB4AFF">
        <w:rPr>
          <w:rFonts w:eastAsia="Times New Roman"/>
          <w:szCs w:val="24"/>
          <w:lang w:eastAsia="de-DE"/>
        </w:rPr>
        <w:t>Got</w:t>
      </w:r>
      <w:proofErr w:type="spellEnd"/>
      <w:r w:rsidRPr="00FB4AFF">
        <w:rPr>
          <w:rFonts w:eastAsia="Times New Roman"/>
          <w:szCs w:val="24"/>
          <w:lang w:eastAsia="de-DE"/>
        </w:rPr>
        <w:t xml:space="preserve"> </w:t>
      </w:r>
      <w:proofErr w:type="spellStart"/>
      <w:r w:rsidRPr="00FB4AFF">
        <w:rPr>
          <w:rFonts w:eastAsia="Times New Roman"/>
          <w:szCs w:val="24"/>
          <w:lang w:eastAsia="de-DE"/>
        </w:rPr>
        <w:t>bereytet</w:t>
      </w:r>
      <w:proofErr w:type="spellEnd"/>
      <w:r w:rsidRPr="00FB4AFF">
        <w:rPr>
          <w:rFonts w:eastAsia="Times New Roman"/>
          <w:szCs w:val="24"/>
          <w:lang w:eastAsia="de-DE"/>
        </w:rPr>
        <w:t xml:space="preserve"> hat/ denen die in </w:t>
      </w:r>
      <w:proofErr w:type="spellStart"/>
      <w:r w:rsidRPr="00FB4AFF">
        <w:rPr>
          <w:rFonts w:eastAsia="Times New Roman"/>
          <w:szCs w:val="24"/>
          <w:lang w:eastAsia="de-DE"/>
        </w:rPr>
        <w:t>vonn</w:t>
      </w:r>
      <w:proofErr w:type="spellEnd"/>
      <w:r w:rsidRPr="00FB4AFF">
        <w:rPr>
          <w:rFonts w:eastAsia="Times New Roman"/>
          <w:szCs w:val="24"/>
          <w:lang w:eastAsia="de-DE"/>
        </w:rPr>
        <w:t xml:space="preserve"> </w:t>
      </w:r>
      <w:proofErr w:type="spellStart"/>
      <w:r w:rsidRPr="00FB4AFF">
        <w:rPr>
          <w:rFonts w:eastAsia="Times New Roman"/>
          <w:szCs w:val="24"/>
          <w:lang w:eastAsia="de-DE"/>
        </w:rPr>
        <w:t>hertzen</w:t>
      </w:r>
      <w:proofErr w:type="spellEnd"/>
      <w:r w:rsidRPr="00FB4AFF">
        <w:rPr>
          <w:rFonts w:eastAsia="Times New Roman"/>
          <w:szCs w:val="24"/>
          <w:lang w:eastAsia="de-DE"/>
        </w:rPr>
        <w:t xml:space="preserve"> lieb haben/ O </w:t>
      </w:r>
      <w:proofErr w:type="spellStart"/>
      <w:r w:rsidRPr="00FB4AFF">
        <w:rPr>
          <w:rFonts w:eastAsia="Times New Roman"/>
          <w:szCs w:val="24"/>
          <w:lang w:eastAsia="de-DE"/>
        </w:rPr>
        <w:t>heyliger</w:t>
      </w:r>
      <w:proofErr w:type="spellEnd"/>
      <w:r w:rsidRPr="00FB4AFF">
        <w:rPr>
          <w:rFonts w:eastAsia="Times New Roman"/>
          <w:szCs w:val="24"/>
          <w:lang w:eastAsia="de-DE"/>
        </w:rPr>
        <w:t xml:space="preserve"> Gott/ O </w:t>
      </w:r>
      <w:proofErr w:type="spellStart"/>
      <w:r w:rsidRPr="00FB4AFF">
        <w:rPr>
          <w:rFonts w:eastAsia="Times New Roman"/>
          <w:szCs w:val="24"/>
          <w:lang w:eastAsia="de-DE"/>
        </w:rPr>
        <w:t>starcker</w:t>
      </w:r>
      <w:proofErr w:type="spellEnd"/>
      <w:r w:rsidRPr="00FB4AFF">
        <w:rPr>
          <w:rFonts w:eastAsia="Times New Roman"/>
          <w:szCs w:val="24"/>
          <w:lang w:eastAsia="de-DE"/>
        </w:rPr>
        <w:t xml:space="preserve"> Gott/ O </w:t>
      </w:r>
      <w:proofErr w:type="spellStart"/>
      <w:r w:rsidRPr="00FB4AFF">
        <w:rPr>
          <w:rFonts w:eastAsia="Times New Roman"/>
          <w:szCs w:val="24"/>
          <w:lang w:eastAsia="de-DE"/>
        </w:rPr>
        <w:t>vntödtlicher</w:t>
      </w:r>
      <w:proofErr w:type="spellEnd"/>
      <w:r w:rsidRPr="00FB4AFF">
        <w:rPr>
          <w:rFonts w:eastAsia="Times New Roman"/>
          <w:szCs w:val="24"/>
          <w:lang w:eastAsia="de-DE"/>
        </w:rPr>
        <w:t xml:space="preserve"> Gott/ das ist mein glaube/ den ich mit dem </w:t>
      </w:r>
      <w:proofErr w:type="spellStart"/>
      <w:r w:rsidRPr="00FB4AFF">
        <w:rPr>
          <w:rFonts w:eastAsia="Times New Roman"/>
          <w:szCs w:val="24"/>
          <w:lang w:eastAsia="de-DE"/>
        </w:rPr>
        <w:t>hertzen</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mund</w:t>
      </w:r>
      <w:proofErr w:type="spellEnd"/>
      <w:r w:rsidRPr="00FB4AFF">
        <w:rPr>
          <w:rFonts w:eastAsia="Times New Roman"/>
          <w:szCs w:val="24"/>
          <w:lang w:eastAsia="de-DE"/>
        </w:rPr>
        <w:t xml:space="preserve"> bekenne/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öffenlich</w:t>
      </w:r>
      <w:proofErr w:type="spellEnd"/>
      <w:r w:rsidRPr="00FB4AFF">
        <w:rPr>
          <w:rFonts w:eastAsia="Times New Roman"/>
          <w:szCs w:val="24"/>
          <w:lang w:eastAsia="de-DE"/>
        </w:rPr>
        <w:t xml:space="preserve"> für der </w:t>
      </w:r>
      <w:proofErr w:type="spellStart"/>
      <w:r w:rsidRPr="00FB4AFF">
        <w:rPr>
          <w:rFonts w:eastAsia="Times New Roman"/>
          <w:szCs w:val="24"/>
          <w:lang w:eastAsia="de-DE"/>
        </w:rPr>
        <w:t>kirchen</w:t>
      </w:r>
      <w:proofErr w:type="spellEnd"/>
      <w:r w:rsidRPr="00FB4AFF">
        <w:rPr>
          <w:rFonts w:eastAsia="Times New Roman"/>
          <w:szCs w:val="24"/>
          <w:lang w:eastAsia="de-DE"/>
        </w:rPr>
        <w:t xml:space="preserve"> in der Wasser </w:t>
      </w:r>
      <w:proofErr w:type="spellStart"/>
      <w:r w:rsidRPr="00FB4AFF">
        <w:rPr>
          <w:rFonts w:eastAsia="Times New Roman"/>
          <w:szCs w:val="24"/>
          <w:lang w:eastAsia="de-DE"/>
        </w:rPr>
        <w:t>tauffe</w:t>
      </w:r>
      <w:proofErr w:type="spellEnd"/>
      <w:r w:rsidRPr="00FB4AFF">
        <w:rPr>
          <w:rFonts w:eastAsia="Times New Roman"/>
          <w:szCs w:val="24"/>
          <w:lang w:eastAsia="de-DE"/>
        </w:rPr>
        <w:t xml:space="preserve"> </w:t>
      </w:r>
      <w:proofErr w:type="spellStart"/>
      <w:r w:rsidRPr="00FB4AFF">
        <w:rPr>
          <w:rFonts w:eastAsia="Times New Roman"/>
          <w:szCs w:val="24"/>
          <w:lang w:eastAsia="de-DE"/>
        </w:rPr>
        <w:t>bezeüget</w:t>
      </w:r>
      <w:proofErr w:type="spellEnd"/>
      <w:r w:rsidRPr="00FB4AFF">
        <w:rPr>
          <w:rFonts w:eastAsia="Times New Roman"/>
          <w:szCs w:val="24"/>
          <w:lang w:eastAsia="de-DE"/>
        </w:rPr>
        <w:t xml:space="preserve"> hat/ Ich bitt dich </w:t>
      </w:r>
      <w:proofErr w:type="spellStart"/>
      <w:r w:rsidRPr="00FB4AFF">
        <w:rPr>
          <w:rFonts w:eastAsia="Times New Roman"/>
          <w:szCs w:val="24"/>
          <w:lang w:eastAsia="de-DE"/>
        </w:rPr>
        <w:t>treülich</w:t>
      </w:r>
      <w:proofErr w:type="spellEnd"/>
      <w:r w:rsidRPr="00FB4AFF">
        <w:rPr>
          <w:rFonts w:eastAsia="Times New Roman"/>
          <w:szCs w:val="24"/>
          <w:lang w:eastAsia="de-DE"/>
        </w:rPr>
        <w:t xml:space="preserve">/ wöllest mich </w:t>
      </w:r>
      <w:proofErr w:type="spellStart"/>
      <w:r w:rsidRPr="00FB4AFF">
        <w:rPr>
          <w:rFonts w:eastAsia="Times New Roman"/>
          <w:szCs w:val="24"/>
          <w:lang w:eastAsia="de-DE"/>
        </w:rPr>
        <w:t>gnedigklich</w:t>
      </w:r>
      <w:proofErr w:type="spellEnd"/>
      <w:r w:rsidRPr="00FB4AFF">
        <w:rPr>
          <w:rFonts w:eastAsia="Times New Roman"/>
          <w:szCs w:val="24"/>
          <w:lang w:eastAsia="de-DE"/>
        </w:rPr>
        <w:t xml:space="preserve"> darinnen behalten/ biß an mein letztes </w:t>
      </w:r>
      <w:proofErr w:type="spellStart"/>
      <w:r w:rsidRPr="00FB4AFF">
        <w:rPr>
          <w:rFonts w:eastAsia="Times New Roman"/>
          <w:szCs w:val="24"/>
          <w:lang w:eastAsia="de-DE"/>
        </w:rPr>
        <w:t>endt</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ob ich schon </w:t>
      </w:r>
      <w:proofErr w:type="spellStart"/>
      <w:r w:rsidRPr="00FB4AFF">
        <w:rPr>
          <w:rFonts w:eastAsia="Times New Roman"/>
          <w:szCs w:val="24"/>
          <w:lang w:eastAsia="de-DE"/>
        </w:rPr>
        <w:t>auß</w:t>
      </w:r>
      <w:proofErr w:type="spellEnd"/>
      <w:r w:rsidRPr="00FB4AFF">
        <w:rPr>
          <w:rFonts w:eastAsia="Times New Roman"/>
          <w:szCs w:val="24"/>
          <w:lang w:eastAsia="de-DE"/>
        </w:rPr>
        <w:t xml:space="preserve"> menschlicher </w:t>
      </w:r>
      <w:proofErr w:type="spellStart"/>
      <w:r w:rsidRPr="00FB4AFF">
        <w:rPr>
          <w:rFonts w:eastAsia="Times New Roman"/>
          <w:szCs w:val="24"/>
          <w:lang w:eastAsia="de-DE"/>
        </w:rPr>
        <w:t>forchte</w:t>
      </w:r>
      <w:proofErr w:type="spellEnd"/>
      <w:r w:rsidRPr="00FB4AFF">
        <w:rPr>
          <w:rFonts w:eastAsia="Times New Roman"/>
          <w:szCs w:val="24"/>
          <w:lang w:eastAsia="de-DE"/>
        </w:rPr>
        <w:t xml:space="preserve"> </w:t>
      </w:r>
      <w:proofErr w:type="spellStart"/>
      <w:r w:rsidRPr="00FB4AFF">
        <w:rPr>
          <w:rFonts w:eastAsia="Times New Roman"/>
          <w:szCs w:val="24"/>
          <w:lang w:eastAsia="de-DE"/>
        </w:rPr>
        <w:t>vnnd</w:t>
      </w:r>
      <w:proofErr w:type="spellEnd"/>
      <w:r w:rsidRPr="00FB4AFF">
        <w:rPr>
          <w:rFonts w:eastAsia="Times New Roman"/>
          <w:szCs w:val="24"/>
          <w:lang w:eastAsia="de-DE"/>
        </w:rPr>
        <w:t xml:space="preserve"> </w:t>
      </w:r>
      <w:proofErr w:type="spellStart"/>
      <w:r w:rsidRPr="00FB4AFF">
        <w:rPr>
          <w:rFonts w:eastAsia="Times New Roman"/>
          <w:szCs w:val="24"/>
          <w:lang w:eastAsia="de-DE"/>
        </w:rPr>
        <w:t>blödigkeyt</w:t>
      </w:r>
      <w:proofErr w:type="spellEnd"/>
      <w:r w:rsidRPr="00FB4AFF">
        <w:rPr>
          <w:rFonts w:eastAsia="Times New Roman"/>
          <w:szCs w:val="24"/>
          <w:lang w:eastAsia="de-DE"/>
        </w:rPr>
        <w:t xml:space="preserve">/ durch </w:t>
      </w:r>
      <w:proofErr w:type="spellStart"/>
      <w:r w:rsidRPr="00FB4AFF">
        <w:rPr>
          <w:rFonts w:eastAsia="Times New Roman"/>
          <w:szCs w:val="24"/>
          <w:lang w:eastAsia="de-DE"/>
        </w:rPr>
        <w:t>tyranney</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marter</w:t>
      </w:r>
      <w:proofErr w:type="spellEnd"/>
      <w:r w:rsidRPr="00FB4AFF">
        <w:rPr>
          <w:rFonts w:eastAsia="Times New Roman"/>
          <w:szCs w:val="24"/>
          <w:lang w:eastAsia="de-DE"/>
        </w:rPr>
        <w:t xml:space="preserve">/ </w:t>
      </w:r>
      <w:proofErr w:type="spellStart"/>
      <w:r w:rsidRPr="00FB4AFF">
        <w:rPr>
          <w:rFonts w:eastAsia="Times New Roman"/>
          <w:szCs w:val="24"/>
          <w:lang w:eastAsia="de-DE"/>
        </w:rPr>
        <w:t>schwerdt</w:t>
      </w:r>
      <w:proofErr w:type="spellEnd"/>
      <w:r w:rsidRPr="00FB4AFF">
        <w:rPr>
          <w:rFonts w:eastAsia="Times New Roman"/>
          <w:szCs w:val="24"/>
          <w:lang w:eastAsia="de-DE"/>
        </w:rPr>
        <w:t xml:space="preserve">/ </w:t>
      </w:r>
      <w:proofErr w:type="spellStart"/>
      <w:r w:rsidRPr="00FB4AFF">
        <w:rPr>
          <w:rFonts w:eastAsia="Times New Roman"/>
          <w:szCs w:val="24"/>
          <w:lang w:eastAsia="de-DE"/>
        </w:rPr>
        <w:t>feüer</w:t>
      </w:r>
      <w:proofErr w:type="spellEnd"/>
      <w:r w:rsidRPr="00FB4AFF">
        <w:rPr>
          <w:rFonts w:eastAsia="Times New Roman"/>
          <w:szCs w:val="24"/>
          <w:lang w:eastAsia="de-DE"/>
        </w:rPr>
        <w:t xml:space="preserve"> oder </w:t>
      </w:r>
      <w:proofErr w:type="spellStart"/>
      <w:r w:rsidRPr="00FB4AFF">
        <w:rPr>
          <w:rFonts w:eastAsia="Times New Roman"/>
          <w:szCs w:val="24"/>
          <w:lang w:eastAsia="de-DE"/>
        </w:rPr>
        <w:t>wasser</w:t>
      </w:r>
      <w:proofErr w:type="spellEnd"/>
      <w:r w:rsidRPr="00FB4AFF">
        <w:rPr>
          <w:rFonts w:eastAsia="Times New Roman"/>
          <w:szCs w:val="24"/>
          <w:lang w:eastAsia="de-DE"/>
        </w:rPr>
        <w:t xml:space="preserve">/ </w:t>
      </w:r>
      <w:proofErr w:type="spellStart"/>
      <w:r w:rsidRPr="00FB4AFF">
        <w:rPr>
          <w:rFonts w:eastAsia="Times New Roman"/>
          <w:szCs w:val="24"/>
          <w:lang w:eastAsia="de-DE"/>
        </w:rPr>
        <w:t>dauon</w:t>
      </w:r>
      <w:proofErr w:type="spellEnd"/>
      <w:r w:rsidRPr="00FB4AFF">
        <w:rPr>
          <w:rFonts w:eastAsia="Times New Roman"/>
          <w:szCs w:val="24"/>
          <w:lang w:eastAsia="de-DE"/>
        </w:rPr>
        <w:t xml:space="preserve"> gedrungen würde/ So </w:t>
      </w:r>
      <w:proofErr w:type="spellStart"/>
      <w:r w:rsidRPr="00FB4AFF">
        <w:rPr>
          <w:rFonts w:eastAsia="Times New Roman"/>
          <w:szCs w:val="24"/>
          <w:lang w:eastAsia="de-DE"/>
        </w:rPr>
        <w:t>rüffe</w:t>
      </w:r>
      <w:proofErr w:type="spellEnd"/>
      <w:r w:rsidRPr="00FB4AFF">
        <w:rPr>
          <w:rFonts w:eastAsia="Times New Roman"/>
          <w:szCs w:val="24"/>
          <w:lang w:eastAsia="de-DE"/>
        </w:rPr>
        <w:t xml:space="preserve"> ich doch hiemit zu dir/ O mein </w:t>
      </w:r>
      <w:proofErr w:type="spellStart"/>
      <w:r w:rsidRPr="00FB4AFF">
        <w:rPr>
          <w:rFonts w:eastAsia="Times New Roman"/>
          <w:szCs w:val="24"/>
          <w:lang w:eastAsia="de-DE"/>
        </w:rPr>
        <w:t>barmhertziger</w:t>
      </w:r>
      <w:proofErr w:type="spellEnd"/>
      <w:r w:rsidRPr="00FB4AFF">
        <w:rPr>
          <w:rFonts w:eastAsia="Times New Roman"/>
          <w:szCs w:val="24"/>
          <w:lang w:eastAsia="de-DE"/>
        </w:rPr>
        <w:t xml:space="preserve"> Vater/ richte mich wider </w:t>
      </w:r>
      <w:proofErr w:type="spellStart"/>
      <w:r w:rsidRPr="00FB4AFF">
        <w:rPr>
          <w:rFonts w:eastAsia="Times New Roman"/>
          <w:szCs w:val="24"/>
          <w:lang w:eastAsia="de-DE"/>
        </w:rPr>
        <w:t>auff</w:t>
      </w:r>
      <w:proofErr w:type="spellEnd"/>
      <w:r w:rsidRPr="00FB4AFF">
        <w:rPr>
          <w:rFonts w:eastAsia="Times New Roman"/>
          <w:szCs w:val="24"/>
          <w:lang w:eastAsia="de-DE"/>
        </w:rPr>
        <w:t xml:space="preserve">/ mit der </w:t>
      </w:r>
      <w:proofErr w:type="spellStart"/>
      <w:r w:rsidRPr="00FB4AFF">
        <w:rPr>
          <w:rFonts w:eastAsia="Times New Roman"/>
          <w:szCs w:val="24"/>
          <w:lang w:eastAsia="de-DE"/>
        </w:rPr>
        <w:t>gnade</w:t>
      </w:r>
      <w:proofErr w:type="spellEnd"/>
      <w:r w:rsidRPr="00FB4AFF">
        <w:rPr>
          <w:rFonts w:eastAsia="Times New Roman"/>
          <w:szCs w:val="24"/>
          <w:lang w:eastAsia="de-DE"/>
        </w:rPr>
        <w:t xml:space="preserve"> deines </w:t>
      </w:r>
      <w:proofErr w:type="spellStart"/>
      <w:r w:rsidRPr="00FB4AFF">
        <w:rPr>
          <w:rFonts w:eastAsia="Times New Roman"/>
          <w:szCs w:val="24"/>
          <w:lang w:eastAsia="de-DE"/>
        </w:rPr>
        <w:t>heyligen</w:t>
      </w:r>
      <w:proofErr w:type="spellEnd"/>
      <w:r w:rsidRPr="00FB4AFF">
        <w:rPr>
          <w:rFonts w:eastAsia="Times New Roman"/>
          <w:szCs w:val="24"/>
          <w:lang w:eastAsia="de-DE"/>
        </w:rPr>
        <w:t xml:space="preserve"> </w:t>
      </w:r>
      <w:proofErr w:type="spellStart"/>
      <w:r w:rsidRPr="00FB4AFF">
        <w:rPr>
          <w:rFonts w:eastAsia="Times New Roman"/>
          <w:szCs w:val="24"/>
          <w:lang w:eastAsia="de-DE"/>
        </w:rPr>
        <w:t>geysts</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laß mich </w:t>
      </w:r>
      <w:proofErr w:type="spellStart"/>
      <w:r w:rsidRPr="00FB4AFF">
        <w:rPr>
          <w:rFonts w:eastAsia="Times New Roman"/>
          <w:szCs w:val="24"/>
          <w:lang w:eastAsia="de-DE"/>
        </w:rPr>
        <w:t>nit</w:t>
      </w:r>
      <w:proofErr w:type="spellEnd"/>
      <w:r w:rsidRPr="00FB4AFF">
        <w:rPr>
          <w:rFonts w:eastAsia="Times New Roman"/>
          <w:szCs w:val="24"/>
          <w:lang w:eastAsia="de-DE"/>
        </w:rPr>
        <w:t xml:space="preserve"> on </w:t>
      </w:r>
      <w:proofErr w:type="spellStart"/>
      <w:r w:rsidRPr="00FB4AFF">
        <w:rPr>
          <w:rFonts w:eastAsia="Times New Roman"/>
          <w:szCs w:val="24"/>
          <w:lang w:eastAsia="de-DE"/>
        </w:rPr>
        <w:t>disen</w:t>
      </w:r>
      <w:proofErr w:type="spellEnd"/>
      <w:r w:rsidRPr="00FB4AFF">
        <w:rPr>
          <w:rFonts w:eastAsia="Times New Roman"/>
          <w:szCs w:val="24"/>
          <w:lang w:eastAsia="de-DE"/>
        </w:rPr>
        <w:t xml:space="preserve"> glauben/ durch den todt </w:t>
      </w:r>
      <w:proofErr w:type="spellStart"/>
      <w:r w:rsidRPr="00FB4AFF">
        <w:rPr>
          <w:rFonts w:eastAsia="Times New Roman"/>
          <w:szCs w:val="24"/>
          <w:lang w:eastAsia="de-DE"/>
        </w:rPr>
        <w:t>abscheyden</w:t>
      </w:r>
      <w:proofErr w:type="spellEnd"/>
      <w:r w:rsidRPr="00FB4AFF">
        <w:rPr>
          <w:rFonts w:eastAsia="Times New Roman"/>
          <w:szCs w:val="24"/>
          <w:lang w:eastAsia="de-DE"/>
        </w:rPr>
        <w:t xml:space="preserve">/ das bitte ich dich von </w:t>
      </w:r>
      <w:proofErr w:type="spellStart"/>
      <w:r w:rsidRPr="00FB4AFF">
        <w:rPr>
          <w:rFonts w:eastAsia="Times New Roman"/>
          <w:szCs w:val="24"/>
          <w:lang w:eastAsia="de-DE"/>
        </w:rPr>
        <w:t>grundt</w:t>
      </w:r>
      <w:proofErr w:type="spellEnd"/>
      <w:r w:rsidRPr="00FB4AFF">
        <w:rPr>
          <w:rFonts w:eastAsia="Times New Roman"/>
          <w:szCs w:val="24"/>
          <w:lang w:eastAsia="de-DE"/>
        </w:rPr>
        <w:t xml:space="preserve"> meines </w:t>
      </w:r>
      <w:proofErr w:type="spellStart"/>
      <w:r w:rsidRPr="00FB4AFF">
        <w:rPr>
          <w:rFonts w:eastAsia="Times New Roman"/>
          <w:szCs w:val="24"/>
          <w:lang w:eastAsia="de-DE"/>
        </w:rPr>
        <w:t>hertzen</w:t>
      </w:r>
      <w:proofErr w:type="spellEnd"/>
      <w:r w:rsidRPr="00FB4AFF">
        <w:rPr>
          <w:rFonts w:eastAsia="Times New Roman"/>
          <w:szCs w:val="24"/>
          <w:lang w:eastAsia="de-DE"/>
        </w:rPr>
        <w:t xml:space="preserve">/ Durch Jesum Christum </w:t>
      </w:r>
      <w:proofErr w:type="spellStart"/>
      <w:r w:rsidRPr="00FB4AFF">
        <w:rPr>
          <w:rFonts w:eastAsia="Times New Roman"/>
          <w:szCs w:val="24"/>
          <w:lang w:eastAsia="de-DE"/>
        </w:rPr>
        <w:t>vnsern</w:t>
      </w:r>
      <w:proofErr w:type="spellEnd"/>
      <w:r w:rsidRPr="00FB4AFF">
        <w:rPr>
          <w:rFonts w:eastAsia="Times New Roman"/>
          <w:szCs w:val="24"/>
          <w:lang w:eastAsia="de-DE"/>
        </w:rPr>
        <w:t xml:space="preserve"> Herrn/ </w:t>
      </w:r>
      <w:proofErr w:type="spellStart"/>
      <w:r w:rsidRPr="00FB4AFF">
        <w:rPr>
          <w:rFonts w:eastAsia="Times New Roman"/>
          <w:szCs w:val="24"/>
          <w:lang w:eastAsia="de-DE"/>
        </w:rPr>
        <w:t>erlöser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heylandt</w:t>
      </w:r>
      <w:proofErr w:type="spellEnd"/>
      <w:r w:rsidRPr="00FB4AFF">
        <w:rPr>
          <w:rFonts w:eastAsia="Times New Roman"/>
          <w:szCs w:val="24"/>
          <w:lang w:eastAsia="de-DE"/>
        </w:rPr>
        <w:t xml:space="preserve">/ denn in dich </w:t>
      </w:r>
      <w:proofErr w:type="spellStart"/>
      <w:r w:rsidRPr="00FB4AFF">
        <w:rPr>
          <w:rFonts w:eastAsia="Times New Roman"/>
          <w:szCs w:val="24"/>
          <w:lang w:eastAsia="de-DE"/>
        </w:rPr>
        <w:t>güttiger</w:t>
      </w:r>
      <w:proofErr w:type="spellEnd"/>
      <w:r w:rsidRPr="00FB4AFF">
        <w:rPr>
          <w:rFonts w:eastAsia="Times New Roman"/>
          <w:szCs w:val="24"/>
          <w:lang w:eastAsia="de-DE"/>
        </w:rPr>
        <w:t xml:space="preserve"> </w:t>
      </w:r>
      <w:proofErr w:type="spellStart"/>
      <w:r w:rsidRPr="00FB4AFF">
        <w:rPr>
          <w:rFonts w:eastAsia="Times New Roman"/>
          <w:szCs w:val="24"/>
          <w:lang w:eastAsia="de-DE"/>
        </w:rPr>
        <w:t>vnd</w:t>
      </w:r>
      <w:proofErr w:type="spellEnd"/>
      <w:r w:rsidRPr="00FB4AFF">
        <w:rPr>
          <w:rFonts w:eastAsia="Times New Roman"/>
          <w:szCs w:val="24"/>
          <w:lang w:eastAsia="de-DE"/>
        </w:rPr>
        <w:t xml:space="preserve"> </w:t>
      </w:r>
      <w:proofErr w:type="spellStart"/>
      <w:r w:rsidRPr="00FB4AFF">
        <w:rPr>
          <w:rFonts w:eastAsia="Times New Roman"/>
          <w:szCs w:val="24"/>
          <w:lang w:eastAsia="de-DE"/>
        </w:rPr>
        <w:t>barmhertziger</w:t>
      </w:r>
      <w:proofErr w:type="spellEnd"/>
      <w:r w:rsidRPr="00FB4AFF">
        <w:rPr>
          <w:rFonts w:eastAsia="Times New Roman"/>
          <w:szCs w:val="24"/>
          <w:lang w:eastAsia="de-DE"/>
        </w:rPr>
        <w:t xml:space="preserve"> Vater/ hoffe ich/ laß mich in </w:t>
      </w:r>
      <w:proofErr w:type="spellStart"/>
      <w:r w:rsidRPr="00FB4AFF">
        <w:rPr>
          <w:rFonts w:eastAsia="Times New Roman"/>
          <w:szCs w:val="24"/>
          <w:lang w:eastAsia="de-DE"/>
        </w:rPr>
        <w:t>ewigkeit</w:t>
      </w:r>
      <w:proofErr w:type="spellEnd"/>
      <w:r w:rsidRPr="00FB4AFF">
        <w:rPr>
          <w:rFonts w:eastAsia="Times New Roman"/>
          <w:szCs w:val="24"/>
          <w:lang w:eastAsia="de-DE"/>
        </w:rPr>
        <w:t xml:space="preserve"> </w:t>
      </w:r>
      <w:proofErr w:type="spellStart"/>
      <w:r w:rsidRPr="00FB4AFF">
        <w:rPr>
          <w:rFonts w:eastAsia="Times New Roman"/>
          <w:szCs w:val="24"/>
          <w:lang w:eastAsia="de-DE"/>
        </w:rPr>
        <w:t>nit</w:t>
      </w:r>
      <w:proofErr w:type="spellEnd"/>
      <w:r w:rsidRPr="00FB4AFF">
        <w:rPr>
          <w:rFonts w:eastAsia="Times New Roman"/>
          <w:szCs w:val="24"/>
          <w:lang w:eastAsia="de-DE"/>
        </w:rPr>
        <w:t xml:space="preserve"> zu </w:t>
      </w:r>
      <w:proofErr w:type="spellStart"/>
      <w:r w:rsidRPr="00FB4AFF">
        <w:rPr>
          <w:rFonts w:eastAsia="Times New Roman"/>
          <w:szCs w:val="24"/>
          <w:lang w:eastAsia="de-DE"/>
        </w:rPr>
        <w:t>schanden</w:t>
      </w:r>
      <w:proofErr w:type="spellEnd"/>
      <w:r w:rsidRPr="00FB4AFF">
        <w:rPr>
          <w:rFonts w:eastAsia="Times New Roman"/>
          <w:szCs w:val="24"/>
          <w:lang w:eastAsia="de-DE"/>
        </w:rPr>
        <w:t xml:space="preserve"> werden/ Amen. </w:t>
      </w:r>
    </w:p>
    <w:p w14:paraId="53521956" w14:textId="4424C40D" w:rsidR="00FB4AFF" w:rsidRDefault="00FB4AFF">
      <w:pPr>
        <w:spacing w:after="0" w:line="240" w:lineRule="auto"/>
      </w:pPr>
      <w:r>
        <w:br w:type="page"/>
      </w:r>
    </w:p>
    <w:p w14:paraId="61B8D6C2" w14:textId="6C2A6784" w:rsidR="00FB4AFF" w:rsidRPr="00FB4AFF" w:rsidRDefault="00FB4AFF" w:rsidP="00FB4AFF">
      <w:pPr>
        <w:pStyle w:val="berschrift1"/>
        <w:rPr>
          <w:sz w:val="48"/>
        </w:rPr>
      </w:pPr>
      <w:r>
        <w:t>Auslegung des Vaterunsers, 1537</w:t>
      </w:r>
    </w:p>
    <w:p w14:paraId="0B13C8E4" w14:textId="77777777" w:rsidR="00FB4AFF" w:rsidRDefault="00FB4AFF" w:rsidP="00FB4AFF">
      <w:pPr>
        <w:pStyle w:val="StandardWeb"/>
      </w:pPr>
      <w:proofErr w:type="spellStart"/>
      <w:r>
        <w:t>Auff</w:t>
      </w:r>
      <w:proofErr w:type="spellEnd"/>
      <w:r>
        <w:t xml:space="preserve"> solch </w:t>
      </w:r>
      <w:proofErr w:type="spellStart"/>
      <w:r>
        <w:t>gepot</w:t>
      </w:r>
      <w:proofErr w:type="spellEnd"/>
      <w:r>
        <w:t xml:space="preserve"> </w:t>
      </w:r>
      <w:proofErr w:type="spellStart"/>
      <w:r>
        <w:t>vnnd</w:t>
      </w:r>
      <w:proofErr w:type="spellEnd"/>
      <w:r>
        <w:t xml:space="preserve"> </w:t>
      </w:r>
      <w:proofErr w:type="spellStart"/>
      <w:r>
        <w:t>zusagung</w:t>
      </w:r>
      <w:proofErr w:type="spellEnd"/>
      <w:r>
        <w:t xml:space="preserve"> setz ich allen meinen </w:t>
      </w:r>
      <w:proofErr w:type="spellStart"/>
      <w:r>
        <w:t>trost</w:t>
      </w:r>
      <w:proofErr w:type="spellEnd"/>
      <w:r>
        <w:t xml:space="preserve"> </w:t>
      </w:r>
      <w:proofErr w:type="spellStart"/>
      <w:r>
        <w:t>vnnd</w:t>
      </w:r>
      <w:proofErr w:type="spellEnd"/>
      <w:r>
        <w:t xml:space="preserve"> glauben/ </w:t>
      </w:r>
      <w:proofErr w:type="spellStart"/>
      <w:r>
        <w:t>zweyffel</w:t>
      </w:r>
      <w:proofErr w:type="spellEnd"/>
      <w:r>
        <w:t xml:space="preserve"> auch das gar wenigste </w:t>
      </w:r>
      <w:proofErr w:type="spellStart"/>
      <w:r>
        <w:t>nit</w:t>
      </w:r>
      <w:proofErr w:type="spellEnd"/>
      <w:r>
        <w:t xml:space="preserve"> daran/ </w:t>
      </w:r>
      <w:proofErr w:type="spellStart"/>
      <w:r>
        <w:t>wirdt</w:t>
      </w:r>
      <w:proofErr w:type="spellEnd"/>
      <w:r>
        <w:t xml:space="preserve"> keck </w:t>
      </w:r>
      <w:proofErr w:type="spellStart"/>
      <w:r>
        <w:t>vnd</w:t>
      </w:r>
      <w:proofErr w:type="spellEnd"/>
      <w:r>
        <w:t xml:space="preserve"> tret zu dir. </w:t>
      </w:r>
    </w:p>
    <w:p w14:paraId="110E8256" w14:textId="77777777" w:rsidR="00FB4AFF" w:rsidRDefault="00FB4AFF" w:rsidP="00FB4AFF">
      <w:pPr>
        <w:pStyle w:val="StandardWeb"/>
      </w:pPr>
      <w:r>
        <w:rPr>
          <w:rStyle w:val="Fett"/>
        </w:rPr>
        <w:t xml:space="preserve">Vater </w:t>
      </w:r>
      <w:proofErr w:type="spellStart"/>
      <w:r>
        <w:rPr>
          <w:rStyle w:val="Fett"/>
        </w:rPr>
        <w:t>vnser</w:t>
      </w:r>
      <w:proofErr w:type="spellEnd"/>
      <w:r>
        <w:rPr>
          <w:rStyle w:val="Fett"/>
        </w:rPr>
        <w:t xml:space="preserve"> der du bist im </w:t>
      </w:r>
      <w:proofErr w:type="spellStart"/>
      <w:r>
        <w:rPr>
          <w:rStyle w:val="Fett"/>
        </w:rPr>
        <w:t>hymel</w:t>
      </w:r>
      <w:proofErr w:type="spellEnd"/>
      <w:r>
        <w:t xml:space="preserve"> getrost/ </w:t>
      </w:r>
      <w:proofErr w:type="spellStart"/>
      <w:r>
        <w:t>vnnd</w:t>
      </w:r>
      <w:proofErr w:type="spellEnd"/>
      <w:r>
        <w:t xml:space="preserve"> bitte dich/ </w:t>
      </w:r>
      <w:proofErr w:type="spellStart"/>
      <w:r>
        <w:t>nit</w:t>
      </w:r>
      <w:proofErr w:type="spellEnd"/>
      <w:r>
        <w:t xml:space="preserve"> </w:t>
      </w:r>
      <w:proofErr w:type="spellStart"/>
      <w:r>
        <w:t>auß</w:t>
      </w:r>
      <w:proofErr w:type="spellEnd"/>
      <w:r>
        <w:t xml:space="preserve"> meinem </w:t>
      </w:r>
      <w:proofErr w:type="spellStart"/>
      <w:r>
        <w:t>fürnemen</w:t>
      </w:r>
      <w:proofErr w:type="spellEnd"/>
      <w:r>
        <w:t xml:space="preserve">/ noch </w:t>
      </w:r>
      <w:proofErr w:type="spellStart"/>
      <w:r>
        <w:t>auff</w:t>
      </w:r>
      <w:proofErr w:type="spellEnd"/>
      <w:r>
        <w:t xml:space="preserve"> mein </w:t>
      </w:r>
      <w:proofErr w:type="spellStart"/>
      <w:r>
        <w:t>eygene</w:t>
      </w:r>
      <w:proofErr w:type="spellEnd"/>
      <w:r>
        <w:t xml:space="preserve"> </w:t>
      </w:r>
      <w:proofErr w:type="spellStart"/>
      <w:r>
        <w:t>wirdigkeyt</w:t>
      </w:r>
      <w:proofErr w:type="spellEnd"/>
      <w:r>
        <w:t xml:space="preserve">/ </w:t>
      </w:r>
      <w:proofErr w:type="spellStart"/>
      <w:r>
        <w:t>besundern</w:t>
      </w:r>
      <w:proofErr w:type="spellEnd"/>
      <w:r>
        <w:t xml:space="preserve"> </w:t>
      </w:r>
      <w:proofErr w:type="spellStart"/>
      <w:r>
        <w:t>auff</w:t>
      </w:r>
      <w:proofErr w:type="spellEnd"/>
      <w:r>
        <w:t xml:space="preserve"> dein </w:t>
      </w:r>
      <w:proofErr w:type="spellStart"/>
      <w:r>
        <w:t>gepott</w:t>
      </w:r>
      <w:proofErr w:type="spellEnd"/>
      <w:r>
        <w:t xml:space="preserve"> </w:t>
      </w:r>
      <w:proofErr w:type="spellStart"/>
      <w:r>
        <w:t>vnd</w:t>
      </w:r>
      <w:proofErr w:type="spellEnd"/>
      <w:r>
        <w:t xml:space="preserve"> </w:t>
      </w:r>
      <w:proofErr w:type="spellStart"/>
      <w:r>
        <w:t>verheyssung</w:t>
      </w:r>
      <w:proofErr w:type="spellEnd"/>
      <w:r>
        <w:t xml:space="preserve">/ so mir </w:t>
      </w:r>
      <w:proofErr w:type="spellStart"/>
      <w:r>
        <w:t>nit</w:t>
      </w:r>
      <w:proofErr w:type="spellEnd"/>
      <w:r>
        <w:t xml:space="preserve"> </w:t>
      </w:r>
      <w:proofErr w:type="spellStart"/>
      <w:r>
        <w:t>felen</w:t>
      </w:r>
      <w:proofErr w:type="spellEnd"/>
      <w:r>
        <w:t xml:space="preserve"> noch liegen </w:t>
      </w:r>
      <w:proofErr w:type="spellStart"/>
      <w:r>
        <w:t>kan</w:t>
      </w:r>
      <w:proofErr w:type="spellEnd"/>
      <w:r>
        <w:t xml:space="preserve">/ Vergib mir alle meine </w:t>
      </w:r>
      <w:proofErr w:type="spellStart"/>
      <w:r>
        <w:t>sünd</w:t>
      </w:r>
      <w:proofErr w:type="spellEnd"/>
      <w:r>
        <w:t xml:space="preserve">/ </w:t>
      </w:r>
      <w:proofErr w:type="spellStart"/>
      <w:r>
        <w:t>vnnd</w:t>
      </w:r>
      <w:proofErr w:type="spellEnd"/>
      <w:r>
        <w:t xml:space="preserve"> mach/ das sie mir noch </w:t>
      </w:r>
      <w:proofErr w:type="spellStart"/>
      <w:r>
        <w:t>vil</w:t>
      </w:r>
      <w:proofErr w:type="spellEnd"/>
      <w:r>
        <w:t xml:space="preserve"> </w:t>
      </w:r>
      <w:proofErr w:type="spellStart"/>
      <w:r>
        <w:t>layder</w:t>
      </w:r>
      <w:proofErr w:type="spellEnd"/>
      <w:r>
        <w:t xml:space="preserve"> werden. </w:t>
      </w:r>
    </w:p>
    <w:p w14:paraId="74AAD6DC" w14:textId="77777777" w:rsidR="00FB4AFF" w:rsidRDefault="00FB4AFF" w:rsidP="00FB4AFF">
      <w:pPr>
        <w:pStyle w:val="StandardWeb"/>
      </w:pPr>
      <w:r>
        <w:t xml:space="preserve">Mach auch einen </w:t>
      </w:r>
      <w:proofErr w:type="spellStart"/>
      <w:r>
        <w:t>newen</w:t>
      </w:r>
      <w:proofErr w:type="spellEnd"/>
      <w:r>
        <w:t xml:space="preserve"> </w:t>
      </w:r>
      <w:proofErr w:type="spellStart"/>
      <w:r>
        <w:t>menschen</w:t>
      </w:r>
      <w:proofErr w:type="spellEnd"/>
      <w:r>
        <w:t xml:space="preserve"> </w:t>
      </w:r>
      <w:proofErr w:type="spellStart"/>
      <w:r>
        <w:t>auß</w:t>
      </w:r>
      <w:proofErr w:type="spellEnd"/>
      <w:r>
        <w:t xml:space="preserve"> mir/ </w:t>
      </w:r>
      <w:proofErr w:type="spellStart"/>
      <w:r>
        <w:t>auff</w:t>
      </w:r>
      <w:proofErr w:type="spellEnd"/>
      <w:r>
        <w:t xml:space="preserve"> das ich allen </w:t>
      </w:r>
      <w:proofErr w:type="spellStart"/>
      <w:r>
        <w:t>sünden</w:t>
      </w:r>
      <w:proofErr w:type="spellEnd"/>
      <w:r>
        <w:t xml:space="preserve"> </w:t>
      </w:r>
      <w:proofErr w:type="spellStart"/>
      <w:r>
        <w:t>feyndt</w:t>
      </w:r>
      <w:proofErr w:type="spellEnd"/>
      <w:r>
        <w:t xml:space="preserve"> </w:t>
      </w:r>
      <w:proofErr w:type="spellStart"/>
      <w:r>
        <w:t>werd</w:t>
      </w:r>
      <w:proofErr w:type="spellEnd"/>
      <w:r>
        <w:t xml:space="preserve">/ den alten Adam in mir </w:t>
      </w:r>
      <w:proofErr w:type="spellStart"/>
      <w:r>
        <w:t>dempffe</w:t>
      </w:r>
      <w:proofErr w:type="spellEnd"/>
      <w:r>
        <w:t xml:space="preserve">/ alle deine </w:t>
      </w:r>
      <w:proofErr w:type="spellStart"/>
      <w:r>
        <w:t>gepot</w:t>
      </w:r>
      <w:proofErr w:type="spellEnd"/>
      <w:r>
        <w:t xml:space="preserve">/ dein </w:t>
      </w:r>
      <w:proofErr w:type="spellStart"/>
      <w:r>
        <w:t>götliches</w:t>
      </w:r>
      <w:proofErr w:type="spellEnd"/>
      <w:r>
        <w:t xml:space="preserve"> </w:t>
      </w:r>
      <w:proofErr w:type="spellStart"/>
      <w:r>
        <w:t>wort</w:t>
      </w:r>
      <w:proofErr w:type="spellEnd"/>
      <w:r>
        <w:t xml:space="preserve"> </w:t>
      </w:r>
      <w:proofErr w:type="spellStart"/>
      <w:r>
        <w:t>vnd</w:t>
      </w:r>
      <w:proofErr w:type="spellEnd"/>
      <w:r>
        <w:t xml:space="preserve"> </w:t>
      </w:r>
      <w:proofErr w:type="spellStart"/>
      <w:r>
        <w:t>weyßheyt</w:t>
      </w:r>
      <w:proofErr w:type="spellEnd"/>
      <w:r>
        <w:t xml:space="preserve"> liebe/ menschlichen </w:t>
      </w:r>
      <w:proofErr w:type="spellStart"/>
      <w:r>
        <w:t>lüsten</w:t>
      </w:r>
      <w:proofErr w:type="spellEnd"/>
      <w:r>
        <w:t xml:space="preserve"> widerstehe/ </w:t>
      </w:r>
      <w:proofErr w:type="spellStart"/>
      <w:r>
        <w:t>niemandts</w:t>
      </w:r>
      <w:proofErr w:type="spellEnd"/>
      <w:r>
        <w:t xml:space="preserve"> </w:t>
      </w:r>
      <w:proofErr w:type="spellStart"/>
      <w:r>
        <w:t>vnrecht</w:t>
      </w:r>
      <w:proofErr w:type="spellEnd"/>
      <w:r>
        <w:t xml:space="preserve"> thu/ noch </w:t>
      </w:r>
      <w:proofErr w:type="spellStart"/>
      <w:r>
        <w:t>zuthun</w:t>
      </w:r>
      <w:proofErr w:type="spellEnd"/>
      <w:r>
        <w:t xml:space="preserve"> </w:t>
      </w:r>
      <w:proofErr w:type="spellStart"/>
      <w:r>
        <w:t>begere</w:t>
      </w:r>
      <w:proofErr w:type="spellEnd"/>
      <w:r>
        <w:t xml:space="preserve">. </w:t>
      </w:r>
    </w:p>
    <w:p w14:paraId="5901A9E9" w14:textId="77777777" w:rsidR="00FB4AFF" w:rsidRDefault="00FB4AFF" w:rsidP="00FB4AFF">
      <w:pPr>
        <w:pStyle w:val="StandardWeb"/>
      </w:pPr>
      <w:proofErr w:type="spellStart"/>
      <w:r>
        <w:t>Vnd</w:t>
      </w:r>
      <w:proofErr w:type="spellEnd"/>
      <w:r>
        <w:t xml:space="preserve"> </w:t>
      </w:r>
      <w:proofErr w:type="spellStart"/>
      <w:r>
        <w:t>weyl</w:t>
      </w:r>
      <w:proofErr w:type="spellEnd"/>
      <w:r>
        <w:t xml:space="preserve"> meine </w:t>
      </w:r>
      <w:proofErr w:type="spellStart"/>
      <w:r>
        <w:t>vndersassen</w:t>
      </w:r>
      <w:proofErr w:type="spellEnd"/>
      <w:r>
        <w:t xml:space="preserve">/ </w:t>
      </w:r>
      <w:proofErr w:type="spellStart"/>
      <w:r>
        <w:t>nit</w:t>
      </w:r>
      <w:proofErr w:type="spellEnd"/>
      <w:r>
        <w:t xml:space="preserve"> mein/ </w:t>
      </w:r>
      <w:proofErr w:type="spellStart"/>
      <w:r>
        <w:t>sunder</w:t>
      </w:r>
      <w:proofErr w:type="spellEnd"/>
      <w:r>
        <w:t xml:space="preserve"> dein allein </w:t>
      </w:r>
      <w:proofErr w:type="spellStart"/>
      <w:r>
        <w:t>seind</w:t>
      </w:r>
      <w:proofErr w:type="spellEnd"/>
      <w:r>
        <w:t xml:space="preserve">/ </w:t>
      </w:r>
      <w:proofErr w:type="spellStart"/>
      <w:r>
        <w:t>vnd</w:t>
      </w:r>
      <w:proofErr w:type="spellEnd"/>
      <w:r>
        <w:t xml:space="preserve"> ich nur ein </w:t>
      </w:r>
      <w:proofErr w:type="spellStart"/>
      <w:r>
        <w:t>dienerin</w:t>
      </w:r>
      <w:proofErr w:type="spellEnd"/>
      <w:r>
        <w:t xml:space="preserve"> über sie gesetzt </w:t>
      </w:r>
      <w:proofErr w:type="spellStart"/>
      <w:r>
        <w:t>bynn</w:t>
      </w:r>
      <w:proofErr w:type="spellEnd"/>
      <w:r>
        <w:t xml:space="preserve">/ so </w:t>
      </w:r>
      <w:proofErr w:type="spellStart"/>
      <w:r>
        <w:t>verleyhe</w:t>
      </w:r>
      <w:proofErr w:type="spellEnd"/>
      <w:r>
        <w:t xml:space="preserve"> mir dein </w:t>
      </w:r>
      <w:proofErr w:type="spellStart"/>
      <w:r>
        <w:t>götliche</w:t>
      </w:r>
      <w:proofErr w:type="spellEnd"/>
      <w:r>
        <w:t xml:space="preserve"> </w:t>
      </w:r>
      <w:proofErr w:type="spellStart"/>
      <w:r>
        <w:t>weyßheyt</w:t>
      </w:r>
      <w:proofErr w:type="spellEnd"/>
      <w:r>
        <w:t xml:space="preserve">/ </w:t>
      </w:r>
      <w:proofErr w:type="spellStart"/>
      <w:r>
        <w:t>auff</w:t>
      </w:r>
      <w:proofErr w:type="spellEnd"/>
      <w:r>
        <w:t xml:space="preserve"> das ich sie regiere nach deinem </w:t>
      </w:r>
      <w:proofErr w:type="spellStart"/>
      <w:r>
        <w:t>befelch</w:t>
      </w:r>
      <w:proofErr w:type="spellEnd"/>
      <w:r>
        <w:t xml:space="preserve"> </w:t>
      </w:r>
      <w:proofErr w:type="spellStart"/>
      <w:r>
        <w:t>vnd</w:t>
      </w:r>
      <w:proofErr w:type="spellEnd"/>
      <w:r>
        <w:t xml:space="preserve"> </w:t>
      </w:r>
      <w:proofErr w:type="spellStart"/>
      <w:r>
        <w:t>wolgefelligem</w:t>
      </w:r>
      <w:proofErr w:type="spellEnd"/>
      <w:r>
        <w:t xml:space="preserve"> willen/ Auch </w:t>
      </w:r>
      <w:proofErr w:type="spellStart"/>
      <w:r>
        <w:t>nit</w:t>
      </w:r>
      <w:proofErr w:type="spellEnd"/>
      <w:r>
        <w:t xml:space="preserve"> meinem nutz/ </w:t>
      </w:r>
      <w:proofErr w:type="spellStart"/>
      <w:r>
        <w:t>rhum</w:t>
      </w:r>
      <w:proofErr w:type="spellEnd"/>
      <w:r>
        <w:t xml:space="preserve"> </w:t>
      </w:r>
      <w:proofErr w:type="spellStart"/>
      <w:r>
        <w:t>vnd</w:t>
      </w:r>
      <w:proofErr w:type="spellEnd"/>
      <w:r>
        <w:t xml:space="preserve"> </w:t>
      </w:r>
      <w:proofErr w:type="spellStart"/>
      <w:r>
        <w:t>eere</w:t>
      </w:r>
      <w:proofErr w:type="spellEnd"/>
      <w:r>
        <w:t xml:space="preserve"> allein/ </w:t>
      </w:r>
      <w:proofErr w:type="spellStart"/>
      <w:r>
        <w:t>besunder</w:t>
      </w:r>
      <w:proofErr w:type="spellEnd"/>
      <w:r>
        <w:t xml:space="preserve"> einen gemeinen nutz suche. </w:t>
      </w:r>
    </w:p>
    <w:p w14:paraId="2FE03061" w14:textId="77777777" w:rsidR="00FB4AFF" w:rsidRDefault="00FB4AFF" w:rsidP="00FB4AFF">
      <w:pPr>
        <w:pStyle w:val="StandardWeb"/>
      </w:pPr>
      <w:r>
        <w:t xml:space="preserve">Mich auch meines </w:t>
      </w:r>
      <w:proofErr w:type="spellStart"/>
      <w:r>
        <w:t>gewalts</w:t>
      </w:r>
      <w:proofErr w:type="spellEnd"/>
      <w:r>
        <w:t xml:space="preserve"> </w:t>
      </w:r>
      <w:proofErr w:type="spellStart"/>
      <w:r>
        <w:t>vnnd</w:t>
      </w:r>
      <w:proofErr w:type="spellEnd"/>
      <w:r>
        <w:t xml:space="preserve"> hohen </w:t>
      </w:r>
      <w:proofErr w:type="spellStart"/>
      <w:r>
        <w:t>standts</w:t>
      </w:r>
      <w:proofErr w:type="spellEnd"/>
      <w:r>
        <w:t xml:space="preserve"> </w:t>
      </w:r>
      <w:proofErr w:type="spellStart"/>
      <w:r>
        <w:t>nit</w:t>
      </w:r>
      <w:proofErr w:type="spellEnd"/>
      <w:r>
        <w:t xml:space="preserve"> überhebe/ </w:t>
      </w:r>
      <w:proofErr w:type="spellStart"/>
      <w:r>
        <w:t>sunder</w:t>
      </w:r>
      <w:proofErr w:type="spellEnd"/>
      <w:r>
        <w:t xml:space="preserve"> das ich für </w:t>
      </w:r>
      <w:proofErr w:type="spellStart"/>
      <w:r>
        <w:t>augen</w:t>
      </w:r>
      <w:proofErr w:type="spellEnd"/>
      <w:r>
        <w:t xml:space="preserve"> hab/ </w:t>
      </w:r>
      <w:proofErr w:type="spellStart"/>
      <w:r>
        <w:t>vnd</w:t>
      </w:r>
      <w:proofErr w:type="spellEnd"/>
      <w:r>
        <w:t xml:space="preserve"> betrachte alle </w:t>
      </w:r>
      <w:proofErr w:type="spellStart"/>
      <w:r>
        <w:t>augenblick</w:t>
      </w:r>
      <w:proofErr w:type="spellEnd"/>
      <w:r>
        <w:t xml:space="preserve">/ mein elende </w:t>
      </w:r>
      <w:proofErr w:type="spellStart"/>
      <w:r>
        <w:t>vnd</w:t>
      </w:r>
      <w:proofErr w:type="spellEnd"/>
      <w:r>
        <w:t xml:space="preserve"> sündige </w:t>
      </w:r>
      <w:proofErr w:type="spellStart"/>
      <w:r>
        <w:t>entpfengnuß</w:t>
      </w:r>
      <w:proofErr w:type="spellEnd"/>
      <w:r>
        <w:t xml:space="preserve"> </w:t>
      </w:r>
      <w:proofErr w:type="spellStart"/>
      <w:r>
        <w:t>vnd</w:t>
      </w:r>
      <w:proofErr w:type="spellEnd"/>
      <w:r>
        <w:t xml:space="preserve"> </w:t>
      </w:r>
      <w:proofErr w:type="spellStart"/>
      <w:r>
        <w:t>geburt</w:t>
      </w:r>
      <w:proofErr w:type="spellEnd"/>
      <w:r>
        <w:t xml:space="preserve">/ </w:t>
      </w:r>
      <w:proofErr w:type="spellStart"/>
      <w:r>
        <w:t>Vnd</w:t>
      </w:r>
      <w:proofErr w:type="spellEnd"/>
      <w:r>
        <w:t xml:space="preserve"> ob ich </w:t>
      </w:r>
      <w:proofErr w:type="spellStart"/>
      <w:r>
        <w:t>wol</w:t>
      </w:r>
      <w:proofErr w:type="spellEnd"/>
      <w:r>
        <w:t xml:space="preserve"> in grossem </w:t>
      </w:r>
      <w:proofErr w:type="spellStart"/>
      <w:r>
        <w:t>stande</w:t>
      </w:r>
      <w:proofErr w:type="spellEnd"/>
      <w:r>
        <w:t xml:space="preserve">/ </w:t>
      </w:r>
      <w:proofErr w:type="spellStart"/>
      <w:r>
        <w:t>dz</w:t>
      </w:r>
      <w:proofErr w:type="spellEnd"/>
      <w:r>
        <w:t xml:space="preserve"> ich doch nichts </w:t>
      </w:r>
      <w:proofErr w:type="spellStart"/>
      <w:r>
        <w:t>mer</w:t>
      </w:r>
      <w:proofErr w:type="spellEnd"/>
      <w:r>
        <w:t xml:space="preserve"> sey/ allein wie ein ander arm </w:t>
      </w:r>
      <w:proofErr w:type="spellStart"/>
      <w:r>
        <w:t>mensch</w:t>
      </w:r>
      <w:proofErr w:type="spellEnd"/>
      <w:r>
        <w:t xml:space="preserve">/ Auch also </w:t>
      </w:r>
      <w:proofErr w:type="spellStart"/>
      <w:r>
        <w:t>auff</w:t>
      </w:r>
      <w:proofErr w:type="spellEnd"/>
      <w:r>
        <w:t xml:space="preserve"> die erden </w:t>
      </w:r>
      <w:proofErr w:type="spellStart"/>
      <w:r>
        <w:t>kummen</w:t>
      </w:r>
      <w:proofErr w:type="spellEnd"/>
      <w:r>
        <w:t xml:space="preserve">/ die </w:t>
      </w:r>
      <w:proofErr w:type="spellStart"/>
      <w:r>
        <w:t>vns</w:t>
      </w:r>
      <w:proofErr w:type="spellEnd"/>
      <w:r>
        <w:t xml:space="preserve"> alle gleich </w:t>
      </w:r>
      <w:proofErr w:type="spellStart"/>
      <w:r>
        <w:t>tregt</w:t>
      </w:r>
      <w:proofErr w:type="spellEnd"/>
      <w:r>
        <w:t xml:space="preserve">/ </w:t>
      </w:r>
      <w:proofErr w:type="spellStart"/>
      <w:r>
        <w:t>vnnd</w:t>
      </w:r>
      <w:proofErr w:type="spellEnd"/>
      <w:r>
        <w:t xml:space="preserve"> wie ich </w:t>
      </w:r>
      <w:proofErr w:type="spellStart"/>
      <w:r>
        <w:t>inn</w:t>
      </w:r>
      <w:proofErr w:type="spellEnd"/>
      <w:r>
        <w:t xml:space="preserve"> der gemein einen </w:t>
      </w:r>
      <w:proofErr w:type="spellStart"/>
      <w:r>
        <w:t>eingang</w:t>
      </w:r>
      <w:proofErr w:type="spellEnd"/>
      <w:r>
        <w:t xml:space="preserve"> in </w:t>
      </w:r>
      <w:proofErr w:type="spellStart"/>
      <w:r>
        <w:t>dise</w:t>
      </w:r>
      <w:proofErr w:type="spellEnd"/>
      <w:r>
        <w:t xml:space="preserve"> </w:t>
      </w:r>
      <w:proofErr w:type="spellStart"/>
      <w:r>
        <w:t>welt</w:t>
      </w:r>
      <w:proofErr w:type="spellEnd"/>
      <w:r>
        <w:t xml:space="preserve"> </w:t>
      </w:r>
      <w:proofErr w:type="spellStart"/>
      <w:r>
        <w:t>vnd</w:t>
      </w:r>
      <w:proofErr w:type="spellEnd"/>
      <w:r>
        <w:t xml:space="preserve"> elend gehabt/ das ich auch </w:t>
      </w:r>
      <w:proofErr w:type="spellStart"/>
      <w:r>
        <w:t>widerumb</w:t>
      </w:r>
      <w:proofErr w:type="spellEnd"/>
      <w:r>
        <w:t xml:space="preserve"> einen gleichen </w:t>
      </w:r>
      <w:proofErr w:type="spellStart"/>
      <w:r>
        <w:t>außgang</w:t>
      </w:r>
      <w:proofErr w:type="spellEnd"/>
      <w:r>
        <w:t xml:space="preserve"> haben werde. </w:t>
      </w:r>
    </w:p>
    <w:p w14:paraId="46ACBFD2" w14:textId="77777777" w:rsidR="00FB4AFF" w:rsidRDefault="00FB4AFF" w:rsidP="00FB4AFF">
      <w:pPr>
        <w:pStyle w:val="StandardWeb"/>
      </w:pPr>
      <w:proofErr w:type="spellStart"/>
      <w:r>
        <w:t>Herwiderumb</w:t>
      </w:r>
      <w:proofErr w:type="spellEnd"/>
      <w:r>
        <w:t xml:space="preserve"> </w:t>
      </w:r>
      <w:proofErr w:type="spellStart"/>
      <w:r>
        <w:t>verleyhe</w:t>
      </w:r>
      <w:proofErr w:type="spellEnd"/>
      <w:r>
        <w:t xml:space="preserve"> meinen </w:t>
      </w:r>
      <w:proofErr w:type="spellStart"/>
      <w:r>
        <w:t>vndersassen</w:t>
      </w:r>
      <w:proofErr w:type="spellEnd"/>
      <w:r>
        <w:t xml:space="preserve"> </w:t>
      </w:r>
      <w:proofErr w:type="spellStart"/>
      <w:r>
        <w:t>vnnd</w:t>
      </w:r>
      <w:proofErr w:type="spellEnd"/>
      <w:r>
        <w:t xml:space="preserve"> dienst verpflichten dienern/ ein </w:t>
      </w:r>
      <w:proofErr w:type="spellStart"/>
      <w:r>
        <w:t>vertrawt</w:t>
      </w:r>
      <w:proofErr w:type="spellEnd"/>
      <w:r>
        <w:t xml:space="preserve">/ </w:t>
      </w:r>
      <w:proofErr w:type="spellStart"/>
      <w:r>
        <w:t>kindtlichs</w:t>
      </w:r>
      <w:proofErr w:type="spellEnd"/>
      <w:r>
        <w:t xml:space="preserve">/ </w:t>
      </w:r>
      <w:proofErr w:type="spellStart"/>
      <w:r>
        <w:t>vnderthenigs</w:t>
      </w:r>
      <w:proofErr w:type="spellEnd"/>
      <w:r>
        <w:t xml:space="preserve">/ </w:t>
      </w:r>
      <w:proofErr w:type="spellStart"/>
      <w:r>
        <w:t>dienstlichs</w:t>
      </w:r>
      <w:proofErr w:type="spellEnd"/>
      <w:r>
        <w:t xml:space="preserve"> </w:t>
      </w:r>
      <w:proofErr w:type="spellStart"/>
      <w:r>
        <w:t>vnd</w:t>
      </w:r>
      <w:proofErr w:type="spellEnd"/>
      <w:r>
        <w:t xml:space="preserve"> </w:t>
      </w:r>
      <w:proofErr w:type="spellStart"/>
      <w:r>
        <w:t>demütiklichs</w:t>
      </w:r>
      <w:proofErr w:type="spellEnd"/>
      <w:r>
        <w:t xml:space="preserve"> </w:t>
      </w:r>
      <w:proofErr w:type="spellStart"/>
      <w:r>
        <w:t>gemütte</w:t>
      </w:r>
      <w:proofErr w:type="spellEnd"/>
      <w:r>
        <w:t xml:space="preserve">/ damit sie sich </w:t>
      </w:r>
      <w:proofErr w:type="spellStart"/>
      <w:r>
        <w:t>widerumb</w:t>
      </w:r>
      <w:proofErr w:type="spellEnd"/>
      <w:r>
        <w:t xml:space="preserve"> alles billigen </w:t>
      </w:r>
      <w:proofErr w:type="spellStart"/>
      <w:r>
        <w:t>gehorsams</w:t>
      </w:r>
      <w:proofErr w:type="spellEnd"/>
      <w:r>
        <w:t xml:space="preserve"> gegen mir/ meinem lieben Herren </w:t>
      </w:r>
      <w:proofErr w:type="spellStart"/>
      <w:r>
        <w:t>vnd</w:t>
      </w:r>
      <w:proofErr w:type="spellEnd"/>
      <w:r>
        <w:t xml:space="preserve"> </w:t>
      </w:r>
      <w:proofErr w:type="spellStart"/>
      <w:r>
        <w:t>kindern</w:t>
      </w:r>
      <w:proofErr w:type="spellEnd"/>
      <w:r>
        <w:t xml:space="preserve"> </w:t>
      </w:r>
      <w:proofErr w:type="spellStart"/>
      <w:r>
        <w:t>erzeygen</w:t>
      </w:r>
      <w:proofErr w:type="spellEnd"/>
      <w:r>
        <w:t xml:space="preserve">/ </w:t>
      </w:r>
      <w:proofErr w:type="spellStart"/>
      <w:r>
        <w:t>vnd</w:t>
      </w:r>
      <w:proofErr w:type="spellEnd"/>
      <w:r>
        <w:t xml:space="preserve"> verstehen </w:t>
      </w:r>
      <w:proofErr w:type="spellStart"/>
      <w:r>
        <w:t>mügen</w:t>
      </w:r>
      <w:proofErr w:type="spellEnd"/>
      <w:r>
        <w:t xml:space="preserve">/ was sie </w:t>
      </w:r>
      <w:proofErr w:type="spellStart"/>
      <w:r>
        <w:t>vns</w:t>
      </w:r>
      <w:proofErr w:type="spellEnd"/>
      <w:r>
        <w:t xml:space="preserve"> thun/ das </w:t>
      </w:r>
      <w:proofErr w:type="spellStart"/>
      <w:r>
        <w:t>nit</w:t>
      </w:r>
      <w:proofErr w:type="spellEnd"/>
      <w:r>
        <w:t xml:space="preserve"> </w:t>
      </w:r>
      <w:proofErr w:type="spellStart"/>
      <w:r>
        <w:t>vns</w:t>
      </w:r>
      <w:proofErr w:type="spellEnd"/>
      <w:r>
        <w:t xml:space="preserve">/ </w:t>
      </w:r>
      <w:proofErr w:type="spellStart"/>
      <w:r>
        <w:t>besunder</w:t>
      </w:r>
      <w:proofErr w:type="spellEnd"/>
      <w:r>
        <w:t xml:space="preserve"> dir </w:t>
      </w:r>
      <w:proofErr w:type="spellStart"/>
      <w:r>
        <w:t>vnserm</w:t>
      </w:r>
      <w:proofErr w:type="spellEnd"/>
      <w:r>
        <w:t xml:space="preserve"> </w:t>
      </w:r>
      <w:proofErr w:type="spellStart"/>
      <w:r>
        <w:t>hymlischen</w:t>
      </w:r>
      <w:proofErr w:type="spellEnd"/>
      <w:r>
        <w:t xml:space="preserve"> Vater/ des </w:t>
      </w:r>
      <w:proofErr w:type="spellStart"/>
      <w:r>
        <w:t>verwalter</w:t>
      </w:r>
      <w:proofErr w:type="spellEnd"/>
      <w:r>
        <w:t xml:space="preserve"> wir allein sind/ </w:t>
      </w:r>
      <w:proofErr w:type="spellStart"/>
      <w:r>
        <w:t>erzeygenn</w:t>
      </w:r>
      <w:proofErr w:type="spellEnd"/>
      <w:r>
        <w:t xml:space="preserve">/ </w:t>
      </w:r>
      <w:proofErr w:type="spellStart"/>
      <w:r>
        <w:t>beweysen</w:t>
      </w:r>
      <w:proofErr w:type="spellEnd"/>
      <w:r>
        <w:t xml:space="preserve"> </w:t>
      </w:r>
      <w:proofErr w:type="spellStart"/>
      <w:r>
        <w:t>vnnd</w:t>
      </w:r>
      <w:proofErr w:type="spellEnd"/>
      <w:r>
        <w:t xml:space="preserve"> </w:t>
      </w:r>
      <w:proofErr w:type="spellStart"/>
      <w:r>
        <w:t>wolgefallens</w:t>
      </w:r>
      <w:proofErr w:type="spellEnd"/>
      <w:r>
        <w:t xml:space="preserve"> daran thun. Durch </w:t>
      </w:r>
      <w:proofErr w:type="spellStart"/>
      <w:r>
        <w:t>welchs</w:t>
      </w:r>
      <w:proofErr w:type="spellEnd"/>
      <w:r>
        <w:t xml:space="preserve"> alles </w:t>
      </w:r>
      <w:proofErr w:type="spellStart"/>
      <w:r>
        <w:rPr>
          <w:rStyle w:val="Fett"/>
        </w:rPr>
        <w:t>Geheyliget</w:t>
      </w:r>
      <w:proofErr w:type="spellEnd"/>
      <w:r>
        <w:rPr>
          <w:rStyle w:val="Fett"/>
        </w:rPr>
        <w:t xml:space="preserve"> </w:t>
      </w:r>
      <w:proofErr w:type="spellStart"/>
      <w:r>
        <w:rPr>
          <w:rStyle w:val="Fett"/>
        </w:rPr>
        <w:t>werd</w:t>
      </w:r>
      <w:proofErr w:type="spellEnd"/>
      <w:r>
        <w:rPr>
          <w:rStyle w:val="Fett"/>
        </w:rPr>
        <w:t xml:space="preserve"> dein </w:t>
      </w:r>
      <w:proofErr w:type="spellStart"/>
      <w:r>
        <w:rPr>
          <w:rStyle w:val="Fett"/>
        </w:rPr>
        <w:t>name</w:t>
      </w:r>
      <w:proofErr w:type="spellEnd"/>
      <w:r>
        <w:t xml:space="preserve"> auch gelobt </w:t>
      </w:r>
      <w:proofErr w:type="spellStart"/>
      <w:r>
        <w:t>vnnd</w:t>
      </w:r>
      <w:proofErr w:type="spellEnd"/>
      <w:r>
        <w:t xml:space="preserve"> </w:t>
      </w:r>
      <w:proofErr w:type="spellStart"/>
      <w:r>
        <w:t>gepreyst</w:t>
      </w:r>
      <w:proofErr w:type="spellEnd"/>
      <w:r>
        <w:t xml:space="preserve">/ Welcher auch durch mich/ meinen </w:t>
      </w:r>
      <w:proofErr w:type="spellStart"/>
      <w:r>
        <w:t>herrn</w:t>
      </w:r>
      <w:proofErr w:type="spellEnd"/>
      <w:r>
        <w:t xml:space="preserve">/ </w:t>
      </w:r>
      <w:proofErr w:type="spellStart"/>
      <w:r>
        <w:t>kinder</w:t>
      </w:r>
      <w:proofErr w:type="spellEnd"/>
      <w:r>
        <w:t xml:space="preserve">/ </w:t>
      </w:r>
      <w:proofErr w:type="spellStart"/>
      <w:r>
        <w:t>vnd</w:t>
      </w:r>
      <w:proofErr w:type="spellEnd"/>
      <w:r>
        <w:t xml:space="preserve"> alle </w:t>
      </w:r>
      <w:proofErr w:type="spellStart"/>
      <w:r>
        <w:t>vnterthan</w:t>
      </w:r>
      <w:proofErr w:type="spellEnd"/>
      <w:r>
        <w:t xml:space="preserve">/ mit </w:t>
      </w:r>
      <w:proofErr w:type="spellStart"/>
      <w:r>
        <w:t>worttenn</w:t>
      </w:r>
      <w:proofErr w:type="spellEnd"/>
      <w:r>
        <w:t xml:space="preserve"> </w:t>
      </w:r>
      <w:proofErr w:type="spellStart"/>
      <w:r>
        <w:t>ader</w:t>
      </w:r>
      <w:proofErr w:type="spellEnd"/>
      <w:r>
        <w:t xml:space="preserve"> </w:t>
      </w:r>
      <w:proofErr w:type="spellStart"/>
      <w:r>
        <w:t>wercken</w:t>
      </w:r>
      <w:proofErr w:type="spellEnd"/>
      <w:r>
        <w:t xml:space="preserve"> </w:t>
      </w:r>
      <w:proofErr w:type="spellStart"/>
      <w:r>
        <w:t>nymmer</w:t>
      </w:r>
      <w:proofErr w:type="spellEnd"/>
      <w:r>
        <w:t xml:space="preserve"> </w:t>
      </w:r>
      <w:proofErr w:type="spellStart"/>
      <w:r>
        <w:t>geunheyliget</w:t>
      </w:r>
      <w:proofErr w:type="spellEnd"/>
      <w:r>
        <w:t xml:space="preserve"> </w:t>
      </w:r>
      <w:proofErr w:type="spellStart"/>
      <w:r>
        <w:t>werd</w:t>
      </w:r>
      <w:proofErr w:type="spellEnd"/>
      <w:r>
        <w:t xml:space="preserve">. </w:t>
      </w:r>
    </w:p>
    <w:p w14:paraId="6C47B92C" w14:textId="77777777" w:rsidR="00FB4AFF" w:rsidRDefault="00FB4AFF" w:rsidP="00FB4AFF">
      <w:pPr>
        <w:pStyle w:val="StandardWeb"/>
      </w:pPr>
      <w:r>
        <w:t xml:space="preserve">Das geb mir/ meinem lieben </w:t>
      </w:r>
      <w:proofErr w:type="spellStart"/>
      <w:r>
        <w:t>herren</w:t>
      </w:r>
      <w:proofErr w:type="spellEnd"/>
      <w:r>
        <w:t xml:space="preserve">/ </w:t>
      </w:r>
      <w:proofErr w:type="spellStart"/>
      <w:r>
        <w:t>kindern</w:t>
      </w:r>
      <w:proofErr w:type="spellEnd"/>
      <w:r>
        <w:t xml:space="preserve"> </w:t>
      </w:r>
      <w:proofErr w:type="spellStart"/>
      <w:r>
        <w:t>vnnd</w:t>
      </w:r>
      <w:proofErr w:type="spellEnd"/>
      <w:r>
        <w:t xml:space="preserve"> </w:t>
      </w:r>
      <w:proofErr w:type="spellStart"/>
      <w:r>
        <w:t>vnderthanen</w:t>
      </w:r>
      <w:proofErr w:type="spellEnd"/>
      <w:r>
        <w:t xml:space="preserve">/ auch allem menschlichen </w:t>
      </w:r>
      <w:proofErr w:type="spellStart"/>
      <w:r>
        <w:t>geschlechte</w:t>
      </w:r>
      <w:proofErr w:type="spellEnd"/>
      <w:r>
        <w:t xml:space="preserve"> dein </w:t>
      </w:r>
      <w:proofErr w:type="spellStart"/>
      <w:r>
        <w:t>heyligs</w:t>
      </w:r>
      <w:proofErr w:type="spellEnd"/>
      <w:r>
        <w:t xml:space="preserve"> </w:t>
      </w:r>
      <w:proofErr w:type="spellStart"/>
      <w:r>
        <w:t>wort</w:t>
      </w:r>
      <w:proofErr w:type="spellEnd"/>
      <w:r>
        <w:t xml:space="preserve">/ das das </w:t>
      </w:r>
      <w:proofErr w:type="spellStart"/>
      <w:r>
        <w:t>Euangelim</w:t>
      </w:r>
      <w:proofErr w:type="spellEnd"/>
      <w:r>
        <w:t xml:space="preserve"> rechtgeschaffen durch die </w:t>
      </w:r>
      <w:proofErr w:type="spellStart"/>
      <w:r>
        <w:t>welt</w:t>
      </w:r>
      <w:proofErr w:type="spellEnd"/>
      <w:r>
        <w:t xml:space="preserve"> gepredigt werde/ </w:t>
      </w:r>
      <w:proofErr w:type="spellStart"/>
      <w:r>
        <w:t>vnnd</w:t>
      </w:r>
      <w:proofErr w:type="spellEnd"/>
      <w:r>
        <w:t xml:space="preserve"> durch den glauben </w:t>
      </w:r>
      <w:proofErr w:type="spellStart"/>
      <w:r>
        <w:t>angenummen</w:t>
      </w:r>
      <w:proofErr w:type="spellEnd"/>
      <w:r>
        <w:t xml:space="preserve">/ in </w:t>
      </w:r>
      <w:proofErr w:type="spellStart"/>
      <w:r>
        <w:t>vns</w:t>
      </w:r>
      <w:proofErr w:type="spellEnd"/>
      <w:r>
        <w:t xml:space="preserve"> </w:t>
      </w:r>
      <w:proofErr w:type="spellStart"/>
      <w:r>
        <w:t>wirck</w:t>
      </w:r>
      <w:proofErr w:type="spellEnd"/>
      <w:r>
        <w:t xml:space="preserve"> </w:t>
      </w:r>
      <w:proofErr w:type="spellStart"/>
      <w:r>
        <w:t>vnnd</w:t>
      </w:r>
      <w:proofErr w:type="spellEnd"/>
      <w:r>
        <w:t xml:space="preserve"> lebe/ auch </w:t>
      </w:r>
      <w:proofErr w:type="spellStart"/>
      <w:r>
        <w:t>vonn</w:t>
      </w:r>
      <w:proofErr w:type="spellEnd"/>
      <w:r>
        <w:t xml:space="preserve"> </w:t>
      </w:r>
      <w:proofErr w:type="spellStart"/>
      <w:r>
        <w:t>vns</w:t>
      </w:r>
      <w:proofErr w:type="spellEnd"/>
      <w:r>
        <w:t xml:space="preserve"> </w:t>
      </w:r>
      <w:proofErr w:type="spellStart"/>
      <w:r>
        <w:t>nit</w:t>
      </w:r>
      <w:proofErr w:type="spellEnd"/>
      <w:r>
        <w:t xml:space="preserve"> </w:t>
      </w:r>
      <w:proofErr w:type="spellStart"/>
      <w:r>
        <w:t>hynweg</w:t>
      </w:r>
      <w:proofErr w:type="spellEnd"/>
      <w:r>
        <w:t xml:space="preserve"> </w:t>
      </w:r>
      <w:proofErr w:type="spellStart"/>
      <w:r>
        <w:t>genummen</w:t>
      </w:r>
      <w:proofErr w:type="spellEnd"/>
      <w:r>
        <w:t xml:space="preserve"> werde/ aber entzogen/ </w:t>
      </w:r>
      <w:proofErr w:type="spellStart"/>
      <w:r>
        <w:t>sunder</w:t>
      </w:r>
      <w:proofErr w:type="spellEnd"/>
      <w:r>
        <w:t xml:space="preserve"> </w:t>
      </w:r>
      <w:proofErr w:type="spellStart"/>
      <w:r>
        <w:t>gutte</w:t>
      </w:r>
      <w:proofErr w:type="spellEnd"/>
      <w:r>
        <w:t xml:space="preserve"> </w:t>
      </w:r>
      <w:proofErr w:type="spellStart"/>
      <w:r>
        <w:t>frucht</w:t>
      </w:r>
      <w:proofErr w:type="spellEnd"/>
      <w:r>
        <w:t xml:space="preserve"> </w:t>
      </w:r>
      <w:proofErr w:type="spellStart"/>
      <w:r>
        <w:t>vnd</w:t>
      </w:r>
      <w:proofErr w:type="spellEnd"/>
      <w:r>
        <w:t xml:space="preserve"> </w:t>
      </w:r>
      <w:proofErr w:type="spellStart"/>
      <w:r>
        <w:t>besserung</w:t>
      </w:r>
      <w:proofErr w:type="spellEnd"/>
      <w:r>
        <w:t xml:space="preserve"> </w:t>
      </w:r>
      <w:proofErr w:type="spellStart"/>
      <w:r>
        <w:t>gebere</w:t>
      </w:r>
      <w:proofErr w:type="spellEnd"/>
      <w:r>
        <w:t xml:space="preserve">/ </w:t>
      </w:r>
      <w:proofErr w:type="spellStart"/>
      <w:r>
        <w:t>vnd</w:t>
      </w:r>
      <w:proofErr w:type="spellEnd"/>
      <w:r>
        <w:t xml:space="preserve"> durch die </w:t>
      </w:r>
      <w:proofErr w:type="spellStart"/>
      <w:r>
        <w:t>krafft</w:t>
      </w:r>
      <w:proofErr w:type="spellEnd"/>
      <w:r>
        <w:t xml:space="preserve"> des </w:t>
      </w:r>
      <w:proofErr w:type="spellStart"/>
      <w:r>
        <w:t>heyligen</w:t>
      </w:r>
      <w:proofErr w:type="spellEnd"/>
      <w:r>
        <w:t xml:space="preserve"> </w:t>
      </w:r>
      <w:proofErr w:type="spellStart"/>
      <w:r>
        <w:t>geystes</w:t>
      </w:r>
      <w:proofErr w:type="spellEnd"/>
      <w:r>
        <w:t xml:space="preserve">/ Das also </w:t>
      </w:r>
      <w:proofErr w:type="spellStart"/>
      <w:r>
        <w:rPr>
          <w:rStyle w:val="Fett"/>
        </w:rPr>
        <w:t>Zukumme</w:t>
      </w:r>
      <w:proofErr w:type="spellEnd"/>
      <w:r>
        <w:rPr>
          <w:rStyle w:val="Fett"/>
        </w:rPr>
        <w:t xml:space="preserve"> dein </w:t>
      </w:r>
      <w:proofErr w:type="spellStart"/>
      <w:r>
        <w:rPr>
          <w:rStyle w:val="Fett"/>
        </w:rPr>
        <w:t>reych</w:t>
      </w:r>
      <w:proofErr w:type="spellEnd"/>
      <w:r>
        <w:t xml:space="preserve"> </w:t>
      </w:r>
      <w:proofErr w:type="spellStart"/>
      <w:r>
        <w:t>vnd</w:t>
      </w:r>
      <w:proofErr w:type="spellEnd"/>
      <w:r>
        <w:t xml:space="preserve"> gehe </w:t>
      </w:r>
      <w:proofErr w:type="spellStart"/>
      <w:r>
        <w:t>vnder</w:t>
      </w:r>
      <w:proofErr w:type="spellEnd"/>
      <w:r>
        <w:t xml:space="preserve"> </w:t>
      </w:r>
      <w:proofErr w:type="spellStart"/>
      <w:r>
        <w:t>vnns</w:t>
      </w:r>
      <w:proofErr w:type="spellEnd"/>
      <w:r>
        <w:t xml:space="preserve">/ </w:t>
      </w:r>
      <w:proofErr w:type="spellStart"/>
      <w:r>
        <w:t>vnnd</w:t>
      </w:r>
      <w:proofErr w:type="spellEnd"/>
      <w:r>
        <w:t xml:space="preserve"> des </w:t>
      </w:r>
      <w:proofErr w:type="spellStart"/>
      <w:r>
        <w:t>Teüffels</w:t>
      </w:r>
      <w:proofErr w:type="spellEnd"/>
      <w:r>
        <w:t xml:space="preserve"> </w:t>
      </w:r>
      <w:proofErr w:type="spellStart"/>
      <w:r>
        <w:t>reych</w:t>
      </w:r>
      <w:proofErr w:type="spellEnd"/>
      <w:r>
        <w:t xml:space="preserve"> </w:t>
      </w:r>
      <w:proofErr w:type="spellStart"/>
      <w:r>
        <w:t>nidergelegt</w:t>
      </w:r>
      <w:proofErr w:type="spellEnd"/>
      <w:r>
        <w:t xml:space="preserve"> werde/ das er </w:t>
      </w:r>
      <w:proofErr w:type="spellStart"/>
      <w:r>
        <w:t>keyn</w:t>
      </w:r>
      <w:proofErr w:type="spellEnd"/>
      <w:r>
        <w:t xml:space="preserve"> </w:t>
      </w:r>
      <w:proofErr w:type="spellStart"/>
      <w:r>
        <w:t>reych</w:t>
      </w:r>
      <w:proofErr w:type="spellEnd"/>
      <w:r>
        <w:t xml:space="preserve"> oder </w:t>
      </w:r>
      <w:proofErr w:type="spellStart"/>
      <w:r>
        <w:t>gewalt</w:t>
      </w:r>
      <w:proofErr w:type="spellEnd"/>
      <w:r>
        <w:t xml:space="preserve"> </w:t>
      </w:r>
      <w:proofErr w:type="spellStart"/>
      <w:r>
        <w:t>vber</w:t>
      </w:r>
      <w:proofErr w:type="spellEnd"/>
      <w:r>
        <w:t xml:space="preserve"> </w:t>
      </w:r>
      <w:proofErr w:type="spellStart"/>
      <w:r>
        <w:t>vns</w:t>
      </w:r>
      <w:proofErr w:type="spellEnd"/>
      <w:r>
        <w:t xml:space="preserve"> habe/ so lang biß es endlich zerstört/ die </w:t>
      </w:r>
      <w:proofErr w:type="spellStart"/>
      <w:r>
        <w:t>sünde</w:t>
      </w:r>
      <w:proofErr w:type="spellEnd"/>
      <w:r>
        <w:t xml:space="preserve">/ todt </w:t>
      </w:r>
      <w:proofErr w:type="spellStart"/>
      <w:r>
        <w:t>vnd</w:t>
      </w:r>
      <w:proofErr w:type="spellEnd"/>
      <w:r>
        <w:t xml:space="preserve"> helle/ auch vertilget werde/ das wir </w:t>
      </w:r>
      <w:proofErr w:type="spellStart"/>
      <w:r>
        <w:t>ewigklich</w:t>
      </w:r>
      <w:proofErr w:type="spellEnd"/>
      <w:r>
        <w:t xml:space="preserve"> leben in voller </w:t>
      </w:r>
      <w:proofErr w:type="spellStart"/>
      <w:r>
        <w:t>gerechtigkeyt</w:t>
      </w:r>
      <w:proofErr w:type="spellEnd"/>
      <w:r>
        <w:t xml:space="preserve"> </w:t>
      </w:r>
      <w:proofErr w:type="spellStart"/>
      <w:r>
        <w:t>vnd</w:t>
      </w:r>
      <w:proofErr w:type="spellEnd"/>
      <w:r>
        <w:t xml:space="preserve"> </w:t>
      </w:r>
      <w:proofErr w:type="spellStart"/>
      <w:r>
        <w:t>seligkeyt</w:t>
      </w:r>
      <w:proofErr w:type="spellEnd"/>
      <w:r>
        <w:t xml:space="preserve">. </w:t>
      </w:r>
    </w:p>
    <w:p w14:paraId="1697BDAE" w14:textId="77777777" w:rsidR="00FB4AFF" w:rsidRDefault="00FB4AFF" w:rsidP="00FB4AFF">
      <w:pPr>
        <w:pStyle w:val="StandardWeb"/>
      </w:pPr>
      <w:r>
        <w:t xml:space="preserve">O </w:t>
      </w:r>
      <w:proofErr w:type="spellStart"/>
      <w:r>
        <w:t>Allmechtiger</w:t>
      </w:r>
      <w:proofErr w:type="spellEnd"/>
      <w:r>
        <w:t xml:space="preserve"> gerechter Gott/ </w:t>
      </w:r>
      <w:proofErr w:type="spellStart"/>
      <w:r>
        <w:t>heyliger</w:t>
      </w:r>
      <w:proofErr w:type="spellEnd"/>
      <w:r>
        <w:t xml:space="preserve"> Vater/ </w:t>
      </w:r>
      <w:proofErr w:type="spellStart"/>
      <w:r>
        <w:t>weyl</w:t>
      </w:r>
      <w:proofErr w:type="spellEnd"/>
      <w:r>
        <w:t xml:space="preserve"> dann dein </w:t>
      </w:r>
      <w:proofErr w:type="spellStart"/>
      <w:r>
        <w:t>wortt</w:t>
      </w:r>
      <w:proofErr w:type="spellEnd"/>
      <w:r>
        <w:t xml:space="preserve"> </w:t>
      </w:r>
      <w:proofErr w:type="spellStart"/>
      <w:r>
        <w:t>vnd</w:t>
      </w:r>
      <w:proofErr w:type="spellEnd"/>
      <w:r>
        <w:t xml:space="preserve"> zusage gewiß/ </w:t>
      </w:r>
      <w:proofErr w:type="spellStart"/>
      <w:r>
        <w:t>vnd</w:t>
      </w:r>
      <w:proofErr w:type="spellEnd"/>
      <w:r>
        <w:t xml:space="preserve"> du mir/ meinem lieben Herren/ </w:t>
      </w:r>
      <w:proofErr w:type="spellStart"/>
      <w:r>
        <w:t>kindern</w:t>
      </w:r>
      <w:proofErr w:type="spellEnd"/>
      <w:r>
        <w:t xml:space="preserve">/ </w:t>
      </w:r>
      <w:proofErr w:type="spellStart"/>
      <w:r>
        <w:t>landenn</w:t>
      </w:r>
      <w:proofErr w:type="spellEnd"/>
      <w:r>
        <w:t xml:space="preserve"> </w:t>
      </w:r>
      <w:proofErr w:type="spellStart"/>
      <w:r>
        <w:t>vnd</w:t>
      </w:r>
      <w:proofErr w:type="spellEnd"/>
      <w:r>
        <w:t xml:space="preserve"> </w:t>
      </w:r>
      <w:proofErr w:type="spellStart"/>
      <w:r>
        <w:t>leüten</w:t>
      </w:r>
      <w:proofErr w:type="spellEnd"/>
      <w:r>
        <w:t xml:space="preserve">/ dein </w:t>
      </w:r>
      <w:proofErr w:type="spellStart"/>
      <w:r>
        <w:t>heyligs</w:t>
      </w:r>
      <w:proofErr w:type="spellEnd"/>
      <w:r>
        <w:t xml:space="preserve"> </w:t>
      </w:r>
      <w:proofErr w:type="spellStart"/>
      <w:r>
        <w:t>wort</w:t>
      </w:r>
      <w:proofErr w:type="spellEnd"/>
      <w:r>
        <w:t xml:space="preserve">/ durch </w:t>
      </w:r>
      <w:proofErr w:type="spellStart"/>
      <w:r>
        <w:t>warhaffte</w:t>
      </w:r>
      <w:proofErr w:type="spellEnd"/>
      <w:r>
        <w:t xml:space="preserve"> </w:t>
      </w:r>
      <w:proofErr w:type="spellStart"/>
      <w:r>
        <w:t>verkündung</w:t>
      </w:r>
      <w:proofErr w:type="spellEnd"/>
      <w:r>
        <w:t xml:space="preserve"> des selbigen/ </w:t>
      </w:r>
      <w:proofErr w:type="spellStart"/>
      <w:r>
        <w:t>gnedigklichen</w:t>
      </w:r>
      <w:proofErr w:type="spellEnd"/>
      <w:r>
        <w:t xml:space="preserve"> </w:t>
      </w:r>
      <w:proofErr w:type="spellStart"/>
      <w:r>
        <w:t>geschanckt</w:t>
      </w:r>
      <w:proofErr w:type="spellEnd"/>
      <w:r>
        <w:t xml:space="preserve">/ </w:t>
      </w:r>
      <w:proofErr w:type="spellStart"/>
      <w:r>
        <w:t>vnd</w:t>
      </w:r>
      <w:proofErr w:type="spellEnd"/>
      <w:r>
        <w:t xml:space="preserve"> durch deinen </w:t>
      </w:r>
      <w:proofErr w:type="spellStart"/>
      <w:r>
        <w:t>heyligen</w:t>
      </w:r>
      <w:proofErr w:type="spellEnd"/>
      <w:r>
        <w:t xml:space="preserve"> </w:t>
      </w:r>
      <w:proofErr w:type="spellStart"/>
      <w:r>
        <w:t>geyst</w:t>
      </w:r>
      <w:proofErr w:type="spellEnd"/>
      <w:r>
        <w:t xml:space="preserve">/ </w:t>
      </w:r>
      <w:proofErr w:type="spellStart"/>
      <w:r>
        <w:t>vns</w:t>
      </w:r>
      <w:proofErr w:type="spellEnd"/>
      <w:r>
        <w:t xml:space="preserve"> deinen glauben </w:t>
      </w:r>
      <w:proofErr w:type="spellStart"/>
      <w:r>
        <w:t>eingepflantzet</w:t>
      </w:r>
      <w:proofErr w:type="spellEnd"/>
      <w:r>
        <w:t xml:space="preserve">/ des ich dir </w:t>
      </w:r>
      <w:proofErr w:type="spellStart"/>
      <w:r>
        <w:t>auß</w:t>
      </w:r>
      <w:proofErr w:type="spellEnd"/>
      <w:r>
        <w:t xml:space="preserve"> </w:t>
      </w:r>
      <w:proofErr w:type="spellStart"/>
      <w:r>
        <w:t>grund</w:t>
      </w:r>
      <w:proofErr w:type="spellEnd"/>
      <w:r>
        <w:t xml:space="preserve"> meines </w:t>
      </w:r>
      <w:proofErr w:type="spellStart"/>
      <w:r>
        <w:t>hertzens</w:t>
      </w:r>
      <w:proofErr w:type="spellEnd"/>
      <w:r>
        <w:t xml:space="preserve">/ die höchste </w:t>
      </w:r>
      <w:proofErr w:type="spellStart"/>
      <w:r>
        <w:t>vnnd</w:t>
      </w:r>
      <w:proofErr w:type="spellEnd"/>
      <w:r>
        <w:t xml:space="preserve"> </w:t>
      </w:r>
      <w:proofErr w:type="spellStart"/>
      <w:r>
        <w:t>vnsterbliche</w:t>
      </w:r>
      <w:proofErr w:type="spellEnd"/>
      <w:r>
        <w:t xml:space="preserve"> </w:t>
      </w:r>
      <w:proofErr w:type="spellStart"/>
      <w:r>
        <w:t>dancksagung</w:t>
      </w:r>
      <w:proofErr w:type="spellEnd"/>
      <w:r>
        <w:t xml:space="preserve"> thu/ </w:t>
      </w:r>
      <w:proofErr w:type="spellStart"/>
      <w:r>
        <w:t>kindtlich</w:t>
      </w:r>
      <w:proofErr w:type="spellEnd"/>
      <w:r>
        <w:t xml:space="preserve"> bittende/ das du mich </w:t>
      </w:r>
      <w:proofErr w:type="spellStart"/>
      <w:r>
        <w:t>vnnd</w:t>
      </w:r>
      <w:proofErr w:type="spellEnd"/>
      <w:r>
        <w:t xml:space="preserve"> die meinen/ auch biß ans </w:t>
      </w:r>
      <w:proofErr w:type="spellStart"/>
      <w:r>
        <w:t>endt</w:t>
      </w:r>
      <w:proofErr w:type="spellEnd"/>
      <w:r>
        <w:t xml:space="preserve"> behalten </w:t>
      </w:r>
      <w:proofErr w:type="spellStart"/>
      <w:r>
        <w:t>wölst</w:t>
      </w:r>
      <w:proofErr w:type="spellEnd"/>
      <w:r>
        <w:t xml:space="preserve">. </w:t>
      </w:r>
    </w:p>
    <w:p w14:paraId="565476E1" w14:textId="77777777" w:rsidR="00FB4AFF" w:rsidRDefault="00FB4AFF" w:rsidP="00FB4AFF">
      <w:pPr>
        <w:pStyle w:val="StandardWeb"/>
      </w:pPr>
      <w:r>
        <w:t xml:space="preserve">So </w:t>
      </w:r>
      <w:proofErr w:type="spellStart"/>
      <w:r>
        <w:t>byn</w:t>
      </w:r>
      <w:proofErr w:type="spellEnd"/>
      <w:r>
        <w:t xml:space="preserve"> ich doch gewiß/ </w:t>
      </w:r>
      <w:proofErr w:type="spellStart"/>
      <w:r>
        <w:t>vnd</w:t>
      </w:r>
      <w:proofErr w:type="spellEnd"/>
      <w:r>
        <w:t xml:space="preserve"> </w:t>
      </w:r>
      <w:proofErr w:type="spellStart"/>
      <w:r>
        <w:t>weyß</w:t>
      </w:r>
      <w:proofErr w:type="spellEnd"/>
      <w:r>
        <w:t xml:space="preserve"> mich durch dein </w:t>
      </w:r>
      <w:proofErr w:type="spellStart"/>
      <w:r>
        <w:t>götlich</w:t>
      </w:r>
      <w:proofErr w:type="spellEnd"/>
      <w:r>
        <w:t xml:space="preserve"> </w:t>
      </w:r>
      <w:proofErr w:type="spellStart"/>
      <w:r>
        <w:t>wort</w:t>
      </w:r>
      <w:proofErr w:type="spellEnd"/>
      <w:r>
        <w:t xml:space="preserve"> zu erinnern/ das dein </w:t>
      </w:r>
      <w:proofErr w:type="spellStart"/>
      <w:r>
        <w:t>heyligs</w:t>
      </w:r>
      <w:proofErr w:type="spellEnd"/>
      <w:r>
        <w:t xml:space="preserve"> Creutz/ durch </w:t>
      </w:r>
      <w:proofErr w:type="spellStart"/>
      <w:r>
        <w:t>verfolgung</w:t>
      </w:r>
      <w:proofErr w:type="spellEnd"/>
      <w:r>
        <w:t xml:space="preserve"> hie </w:t>
      </w:r>
      <w:proofErr w:type="spellStart"/>
      <w:r>
        <w:t>auff</w:t>
      </w:r>
      <w:proofErr w:type="spellEnd"/>
      <w:r>
        <w:t xml:space="preserve"> erden/ </w:t>
      </w:r>
      <w:proofErr w:type="spellStart"/>
      <w:r>
        <w:t>nit</w:t>
      </w:r>
      <w:proofErr w:type="spellEnd"/>
      <w:r>
        <w:t xml:space="preserve"> </w:t>
      </w:r>
      <w:proofErr w:type="spellStart"/>
      <w:r>
        <w:t>alleyn</w:t>
      </w:r>
      <w:proofErr w:type="spellEnd"/>
      <w:r>
        <w:t xml:space="preserve"> vom </w:t>
      </w:r>
      <w:proofErr w:type="spellStart"/>
      <w:r>
        <w:t>Teüffel</w:t>
      </w:r>
      <w:proofErr w:type="spellEnd"/>
      <w:r>
        <w:t xml:space="preserve">/ </w:t>
      </w:r>
      <w:proofErr w:type="spellStart"/>
      <w:r>
        <w:t>besunder</w:t>
      </w:r>
      <w:proofErr w:type="spellEnd"/>
      <w:r>
        <w:t xml:space="preserve"> auch der </w:t>
      </w:r>
      <w:proofErr w:type="spellStart"/>
      <w:r>
        <w:t>gantzen</w:t>
      </w:r>
      <w:proofErr w:type="spellEnd"/>
      <w:r>
        <w:t xml:space="preserve"> </w:t>
      </w:r>
      <w:proofErr w:type="spellStart"/>
      <w:r>
        <w:t>welt</w:t>
      </w:r>
      <w:proofErr w:type="spellEnd"/>
      <w:r>
        <w:t xml:space="preserve">/ </w:t>
      </w:r>
      <w:proofErr w:type="spellStart"/>
      <w:r>
        <w:t>beuor</w:t>
      </w:r>
      <w:proofErr w:type="spellEnd"/>
      <w:r>
        <w:t xml:space="preserve"> </w:t>
      </w:r>
      <w:proofErr w:type="spellStart"/>
      <w:r>
        <w:t>inn</w:t>
      </w:r>
      <w:proofErr w:type="spellEnd"/>
      <w:r>
        <w:t xml:space="preserve"> </w:t>
      </w:r>
      <w:proofErr w:type="spellStart"/>
      <w:r>
        <w:t>vnsern</w:t>
      </w:r>
      <w:proofErr w:type="spellEnd"/>
      <w:r>
        <w:t xml:space="preserve"> letzten </w:t>
      </w:r>
      <w:proofErr w:type="spellStart"/>
      <w:r>
        <w:t>zügen</w:t>
      </w:r>
      <w:proofErr w:type="spellEnd"/>
      <w:r>
        <w:t xml:space="preserve">/ durch gewaltige </w:t>
      </w:r>
      <w:proofErr w:type="spellStart"/>
      <w:r>
        <w:t>anfechtung</w:t>
      </w:r>
      <w:proofErr w:type="spellEnd"/>
      <w:r>
        <w:t xml:space="preserve"> des </w:t>
      </w:r>
      <w:proofErr w:type="spellStart"/>
      <w:r>
        <w:t>Teüffels</w:t>
      </w:r>
      <w:proofErr w:type="spellEnd"/>
      <w:r>
        <w:t xml:space="preserve"> </w:t>
      </w:r>
      <w:proofErr w:type="spellStart"/>
      <w:r>
        <w:t>vnd</w:t>
      </w:r>
      <w:proofErr w:type="spellEnd"/>
      <w:r>
        <w:t xml:space="preserve"> </w:t>
      </w:r>
      <w:proofErr w:type="spellStart"/>
      <w:r>
        <w:t>fleyschs</w:t>
      </w:r>
      <w:proofErr w:type="spellEnd"/>
      <w:r>
        <w:t xml:space="preserve"> </w:t>
      </w:r>
      <w:proofErr w:type="spellStart"/>
      <w:r>
        <w:t>volgen</w:t>
      </w:r>
      <w:proofErr w:type="spellEnd"/>
      <w:r>
        <w:t xml:space="preserve"> </w:t>
      </w:r>
      <w:proofErr w:type="spellStart"/>
      <w:r>
        <w:t>wirdt</w:t>
      </w:r>
      <w:proofErr w:type="spellEnd"/>
      <w:r>
        <w:t xml:space="preserve"> wie du mir dann </w:t>
      </w:r>
      <w:proofErr w:type="spellStart"/>
      <w:r>
        <w:t>solchs</w:t>
      </w:r>
      <w:proofErr w:type="spellEnd"/>
      <w:r>
        <w:t xml:space="preserve"> im </w:t>
      </w:r>
      <w:proofErr w:type="spellStart"/>
      <w:r>
        <w:t>Euangelio</w:t>
      </w:r>
      <w:proofErr w:type="spellEnd"/>
      <w:r>
        <w:t xml:space="preserve"> </w:t>
      </w:r>
      <w:proofErr w:type="spellStart"/>
      <w:r>
        <w:t>anzeygenn</w:t>
      </w:r>
      <w:proofErr w:type="spellEnd"/>
      <w:r>
        <w:t xml:space="preserve"> thust/ das ein </w:t>
      </w:r>
      <w:proofErr w:type="spellStart"/>
      <w:r>
        <w:t>yeder</w:t>
      </w:r>
      <w:proofErr w:type="spellEnd"/>
      <w:r>
        <w:t xml:space="preserve"> so sich dein jünger </w:t>
      </w:r>
      <w:proofErr w:type="spellStart"/>
      <w:r>
        <w:t>bekent</w:t>
      </w:r>
      <w:proofErr w:type="spellEnd"/>
      <w:r>
        <w:t xml:space="preserve">/ sein </w:t>
      </w:r>
      <w:proofErr w:type="spellStart"/>
      <w:r>
        <w:t>creütz</w:t>
      </w:r>
      <w:proofErr w:type="spellEnd"/>
      <w:r>
        <w:t xml:space="preserve"> auf sich </w:t>
      </w:r>
      <w:proofErr w:type="spellStart"/>
      <w:r>
        <w:t>nemen</w:t>
      </w:r>
      <w:proofErr w:type="spellEnd"/>
      <w:r>
        <w:t xml:space="preserve"> soll </w:t>
      </w:r>
      <w:proofErr w:type="spellStart"/>
      <w:r>
        <w:t>vnnd</w:t>
      </w:r>
      <w:proofErr w:type="spellEnd"/>
      <w:r>
        <w:t xml:space="preserve"> dir nachfolgen/ Weyl dann auch der </w:t>
      </w:r>
      <w:proofErr w:type="spellStart"/>
      <w:r>
        <w:t>jüngling</w:t>
      </w:r>
      <w:proofErr w:type="spellEnd"/>
      <w:r>
        <w:t xml:space="preserve"> </w:t>
      </w:r>
      <w:proofErr w:type="spellStart"/>
      <w:r>
        <w:t>vnnd</w:t>
      </w:r>
      <w:proofErr w:type="spellEnd"/>
      <w:r>
        <w:t xml:space="preserve"> </w:t>
      </w:r>
      <w:proofErr w:type="spellStart"/>
      <w:r>
        <w:t>schüler</w:t>
      </w:r>
      <w:proofErr w:type="spellEnd"/>
      <w:r>
        <w:t xml:space="preserve"> über den </w:t>
      </w:r>
      <w:proofErr w:type="spellStart"/>
      <w:r>
        <w:t>meyster</w:t>
      </w:r>
      <w:proofErr w:type="spellEnd"/>
      <w:r>
        <w:t xml:space="preserve"> nicht sein </w:t>
      </w:r>
      <w:proofErr w:type="spellStart"/>
      <w:r>
        <w:t>wirdt</w:t>
      </w:r>
      <w:proofErr w:type="spellEnd"/>
      <w:r>
        <w:t xml:space="preserve">/ so erkenn ich mein </w:t>
      </w:r>
      <w:proofErr w:type="spellStart"/>
      <w:r>
        <w:t>schwachs</w:t>
      </w:r>
      <w:proofErr w:type="spellEnd"/>
      <w:r>
        <w:t xml:space="preserve">/ </w:t>
      </w:r>
      <w:proofErr w:type="spellStart"/>
      <w:r>
        <w:t>zweyffelhafftigs</w:t>
      </w:r>
      <w:proofErr w:type="spellEnd"/>
      <w:r>
        <w:t xml:space="preserve">/ </w:t>
      </w:r>
      <w:proofErr w:type="spellStart"/>
      <w:r>
        <w:t>sündigs</w:t>
      </w:r>
      <w:proofErr w:type="spellEnd"/>
      <w:r>
        <w:t xml:space="preserve"> </w:t>
      </w:r>
      <w:proofErr w:type="spellStart"/>
      <w:r>
        <w:t>fleysch</w:t>
      </w:r>
      <w:proofErr w:type="spellEnd"/>
      <w:r>
        <w:t xml:space="preserve">/ </w:t>
      </w:r>
      <w:proofErr w:type="spellStart"/>
      <w:r>
        <w:t>dz</w:t>
      </w:r>
      <w:proofErr w:type="spellEnd"/>
      <w:r>
        <w:t xml:space="preserve"> es </w:t>
      </w:r>
      <w:proofErr w:type="spellStart"/>
      <w:r>
        <w:t>onn</w:t>
      </w:r>
      <w:proofErr w:type="spellEnd"/>
      <w:r>
        <w:t xml:space="preserve"> dein </w:t>
      </w:r>
      <w:proofErr w:type="spellStart"/>
      <w:r>
        <w:t>götliche</w:t>
      </w:r>
      <w:proofErr w:type="spellEnd"/>
      <w:r>
        <w:t xml:space="preserve"> </w:t>
      </w:r>
      <w:proofErr w:type="spellStart"/>
      <w:r>
        <w:t>gnade</w:t>
      </w:r>
      <w:proofErr w:type="spellEnd"/>
      <w:r>
        <w:t xml:space="preserve"> gar nichts </w:t>
      </w:r>
      <w:proofErr w:type="spellStart"/>
      <w:r>
        <w:t>kan</w:t>
      </w:r>
      <w:proofErr w:type="spellEnd"/>
      <w:r>
        <w:t xml:space="preserve"> </w:t>
      </w:r>
      <w:proofErr w:type="spellStart"/>
      <w:r>
        <w:t>vnd</w:t>
      </w:r>
      <w:proofErr w:type="spellEnd"/>
      <w:r>
        <w:t xml:space="preserve"> vermag. </w:t>
      </w:r>
    </w:p>
    <w:p w14:paraId="01617833" w14:textId="77777777" w:rsidR="00FB4AFF" w:rsidRDefault="00FB4AFF" w:rsidP="00FB4AFF">
      <w:pPr>
        <w:pStyle w:val="StandardWeb"/>
      </w:pPr>
      <w:proofErr w:type="spellStart"/>
      <w:r>
        <w:t>Getröst</w:t>
      </w:r>
      <w:proofErr w:type="spellEnd"/>
      <w:r>
        <w:t xml:space="preserve"> mich aber </w:t>
      </w:r>
      <w:proofErr w:type="spellStart"/>
      <w:r>
        <w:t>auffs</w:t>
      </w:r>
      <w:proofErr w:type="spellEnd"/>
      <w:r>
        <w:t xml:space="preserve"> höchste/ deiner </w:t>
      </w:r>
      <w:proofErr w:type="spellStart"/>
      <w:r>
        <w:t>götlichen</w:t>
      </w:r>
      <w:proofErr w:type="spellEnd"/>
      <w:r>
        <w:t xml:space="preserve"> </w:t>
      </w:r>
      <w:proofErr w:type="spellStart"/>
      <w:r>
        <w:t>gnaden</w:t>
      </w:r>
      <w:proofErr w:type="spellEnd"/>
      <w:r>
        <w:t xml:space="preserve">/ </w:t>
      </w:r>
      <w:proofErr w:type="spellStart"/>
      <w:r>
        <w:t>auß</w:t>
      </w:r>
      <w:proofErr w:type="spellEnd"/>
      <w:r>
        <w:t xml:space="preserve"> welcher du mich in meiner </w:t>
      </w:r>
      <w:proofErr w:type="spellStart"/>
      <w:r>
        <w:t>mutter</w:t>
      </w:r>
      <w:proofErr w:type="spellEnd"/>
      <w:r>
        <w:t xml:space="preserve"> </w:t>
      </w:r>
      <w:proofErr w:type="spellStart"/>
      <w:r>
        <w:t>leyb</w:t>
      </w:r>
      <w:proofErr w:type="spellEnd"/>
      <w:r>
        <w:t xml:space="preserve"> geschaffen/ </w:t>
      </w:r>
      <w:proofErr w:type="spellStart"/>
      <w:r>
        <w:t>vnd</w:t>
      </w:r>
      <w:proofErr w:type="spellEnd"/>
      <w:r>
        <w:t xml:space="preserve"> ein </w:t>
      </w:r>
      <w:proofErr w:type="spellStart"/>
      <w:r>
        <w:t>gestalt</w:t>
      </w:r>
      <w:proofErr w:type="spellEnd"/>
      <w:r>
        <w:t xml:space="preserve"> gemacht hast </w:t>
      </w:r>
      <w:proofErr w:type="spellStart"/>
      <w:r>
        <w:t>Vnd</w:t>
      </w:r>
      <w:proofErr w:type="spellEnd"/>
      <w:r>
        <w:t xml:space="preserve"> zur </w:t>
      </w:r>
      <w:proofErr w:type="spellStart"/>
      <w:r>
        <w:t>sochen</w:t>
      </w:r>
      <w:proofErr w:type="spellEnd"/>
      <w:r>
        <w:t xml:space="preserve"> </w:t>
      </w:r>
      <w:proofErr w:type="spellStart"/>
      <w:r>
        <w:t>zeyt</w:t>
      </w:r>
      <w:proofErr w:type="spellEnd"/>
      <w:r>
        <w:t xml:space="preserve"> darnach </w:t>
      </w:r>
      <w:proofErr w:type="spellStart"/>
      <w:r>
        <w:t>balde</w:t>
      </w:r>
      <w:proofErr w:type="spellEnd"/>
      <w:r>
        <w:t xml:space="preserve">/ </w:t>
      </w:r>
      <w:proofErr w:type="spellStart"/>
      <w:r>
        <w:t>auff</w:t>
      </w:r>
      <w:proofErr w:type="spellEnd"/>
      <w:r>
        <w:t xml:space="preserve"> das ich </w:t>
      </w:r>
      <w:proofErr w:type="spellStart"/>
      <w:r>
        <w:t>het</w:t>
      </w:r>
      <w:proofErr w:type="spellEnd"/>
      <w:r>
        <w:t xml:space="preserve"> </w:t>
      </w:r>
      <w:proofErr w:type="spellStart"/>
      <w:r>
        <w:t>dauon</w:t>
      </w:r>
      <w:proofErr w:type="spellEnd"/>
      <w:r>
        <w:t xml:space="preserve"> ich also </w:t>
      </w:r>
      <w:proofErr w:type="spellStart"/>
      <w:r>
        <w:t>vonn</w:t>
      </w:r>
      <w:proofErr w:type="spellEnd"/>
      <w:r>
        <w:t xml:space="preserve"> dir gemacht/ leben möcht/ </w:t>
      </w:r>
      <w:proofErr w:type="spellStart"/>
      <w:r>
        <w:t>vnnd</w:t>
      </w:r>
      <w:proofErr w:type="spellEnd"/>
      <w:r>
        <w:t xml:space="preserve"> </w:t>
      </w:r>
      <w:proofErr w:type="spellStart"/>
      <w:r>
        <w:t>erneret</w:t>
      </w:r>
      <w:proofErr w:type="spellEnd"/>
      <w:r>
        <w:t xml:space="preserve"> würd/ </w:t>
      </w:r>
      <w:proofErr w:type="spellStart"/>
      <w:r>
        <w:t>hastu</w:t>
      </w:r>
      <w:proofErr w:type="spellEnd"/>
      <w:r>
        <w:t xml:space="preserve"> meiner </w:t>
      </w:r>
      <w:proofErr w:type="spellStart"/>
      <w:r>
        <w:t>mutter</w:t>
      </w:r>
      <w:proofErr w:type="spellEnd"/>
      <w:r>
        <w:t xml:space="preserve"> </w:t>
      </w:r>
      <w:proofErr w:type="spellStart"/>
      <w:r>
        <w:t>brust</w:t>
      </w:r>
      <w:proofErr w:type="spellEnd"/>
      <w:r>
        <w:t xml:space="preserve"> mit </w:t>
      </w:r>
      <w:proofErr w:type="spellStart"/>
      <w:r>
        <w:t>milich</w:t>
      </w:r>
      <w:proofErr w:type="spellEnd"/>
      <w:r>
        <w:t xml:space="preserve"> </w:t>
      </w:r>
      <w:proofErr w:type="spellStart"/>
      <w:r>
        <w:t>erfült</w:t>
      </w:r>
      <w:proofErr w:type="spellEnd"/>
      <w:r>
        <w:t xml:space="preserve">/ </w:t>
      </w:r>
      <w:proofErr w:type="spellStart"/>
      <w:r>
        <w:t>vnd</w:t>
      </w:r>
      <w:proofErr w:type="spellEnd"/>
      <w:r>
        <w:t xml:space="preserve"> hast mich in </w:t>
      </w:r>
      <w:proofErr w:type="spellStart"/>
      <w:r>
        <w:t>jrer</w:t>
      </w:r>
      <w:proofErr w:type="spellEnd"/>
      <w:r>
        <w:t xml:space="preserve"> schoß </w:t>
      </w:r>
      <w:proofErr w:type="spellStart"/>
      <w:r>
        <w:t>wunderbarlich</w:t>
      </w:r>
      <w:proofErr w:type="spellEnd"/>
      <w:r>
        <w:t xml:space="preserve"> erhalten/ </w:t>
      </w:r>
      <w:proofErr w:type="spellStart"/>
      <w:r>
        <w:t>vnd</w:t>
      </w:r>
      <w:proofErr w:type="spellEnd"/>
      <w:r>
        <w:t xml:space="preserve"> da ich noch von meiner </w:t>
      </w:r>
      <w:proofErr w:type="spellStart"/>
      <w:r>
        <w:t>mutter</w:t>
      </w:r>
      <w:proofErr w:type="spellEnd"/>
      <w:r>
        <w:t xml:space="preserve"> </w:t>
      </w:r>
      <w:proofErr w:type="spellStart"/>
      <w:r>
        <w:t>brust</w:t>
      </w:r>
      <w:proofErr w:type="spellEnd"/>
      <w:r>
        <w:t xml:space="preserve"> </w:t>
      </w:r>
      <w:proofErr w:type="spellStart"/>
      <w:r>
        <w:t>narung</w:t>
      </w:r>
      <w:proofErr w:type="spellEnd"/>
      <w:r>
        <w:t xml:space="preserve"> holet/ </w:t>
      </w:r>
      <w:proofErr w:type="spellStart"/>
      <w:r>
        <w:t>gantz</w:t>
      </w:r>
      <w:proofErr w:type="spellEnd"/>
      <w:r>
        <w:t xml:space="preserve"> väterlich </w:t>
      </w:r>
      <w:proofErr w:type="spellStart"/>
      <w:r>
        <w:t>vnnd</w:t>
      </w:r>
      <w:proofErr w:type="spellEnd"/>
      <w:r>
        <w:t xml:space="preserve"> </w:t>
      </w:r>
      <w:proofErr w:type="spellStart"/>
      <w:r>
        <w:t>gnedigklich</w:t>
      </w:r>
      <w:proofErr w:type="spellEnd"/>
      <w:r>
        <w:t xml:space="preserve"> </w:t>
      </w:r>
      <w:proofErr w:type="spellStart"/>
      <w:r>
        <w:t>erzogenn</w:t>
      </w:r>
      <w:proofErr w:type="spellEnd"/>
      <w:r>
        <w:t xml:space="preserve">/ auch wie elend ich gewest/ zu einem solchen </w:t>
      </w:r>
      <w:proofErr w:type="spellStart"/>
      <w:r>
        <w:t>menschen</w:t>
      </w:r>
      <w:proofErr w:type="spellEnd"/>
      <w:r>
        <w:t xml:space="preserve"> wie ich </w:t>
      </w:r>
      <w:proofErr w:type="spellStart"/>
      <w:r>
        <w:t>byn</w:t>
      </w:r>
      <w:proofErr w:type="spellEnd"/>
      <w:r>
        <w:t xml:space="preserve"> gemacht/ </w:t>
      </w:r>
      <w:proofErr w:type="spellStart"/>
      <w:r>
        <w:t>vnnd</w:t>
      </w:r>
      <w:proofErr w:type="spellEnd"/>
      <w:r>
        <w:t xml:space="preserve"> </w:t>
      </w:r>
      <w:proofErr w:type="spellStart"/>
      <w:r>
        <w:t>auß</w:t>
      </w:r>
      <w:proofErr w:type="spellEnd"/>
      <w:r>
        <w:t xml:space="preserve"> </w:t>
      </w:r>
      <w:proofErr w:type="spellStart"/>
      <w:r>
        <w:t>vilen</w:t>
      </w:r>
      <w:proofErr w:type="spellEnd"/>
      <w:r>
        <w:t xml:space="preserve"> </w:t>
      </w:r>
      <w:proofErr w:type="spellStart"/>
      <w:r>
        <w:t>ferligkeyten</w:t>
      </w:r>
      <w:proofErr w:type="spellEnd"/>
      <w:r>
        <w:t xml:space="preserve">/ </w:t>
      </w:r>
      <w:proofErr w:type="spellStart"/>
      <w:r>
        <w:t>trübsal</w:t>
      </w:r>
      <w:proofErr w:type="spellEnd"/>
      <w:r>
        <w:t xml:space="preserve">/ angst/ not/ mühe/ </w:t>
      </w:r>
      <w:proofErr w:type="spellStart"/>
      <w:r>
        <w:t>vnd</w:t>
      </w:r>
      <w:proofErr w:type="spellEnd"/>
      <w:r>
        <w:t xml:space="preserve"> </w:t>
      </w:r>
      <w:proofErr w:type="spellStart"/>
      <w:r>
        <w:t>arbeyt</w:t>
      </w:r>
      <w:proofErr w:type="spellEnd"/>
      <w:r>
        <w:t xml:space="preserve">/ </w:t>
      </w:r>
      <w:proofErr w:type="spellStart"/>
      <w:r>
        <w:t>nit</w:t>
      </w:r>
      <w:proofErr w:type="spellEnd"/>
      <w:r>
        <w:t xml:space="preserve"> allein geschützt/ </w:t>
      </w:r>
      <w:proofErr w:type="spellStart"/>
      <w:r>
        <w:t>vnnd</w:t>
      </w:r>
      <w:proofErr w:type="spellEnd"/>
      <w:r>
        <w:t xml:space="preserve"> </w:t>
      </w:r>
      <w:proofErr w:type="spellStart"/>
      <w:r>
        <w:t>geschirmet</w:t>
      </w:r>
      <w:proofErr w:type="spellEnd"/>
      <w:r>
        <w:t xml:space="preserve">/ </w:t>
      </w:r>
      <w:proofErr w:type="spellStart"/>
      <w:r>
        <w:t>besunder</w:t>
      </w:r>
      <w:proofErr w:type="spellEnd"/>
      <w:r>
        <w:t xml:space="preserve"> auch </w:t>
      </w:r>
      <w:proofErr w:type="spellStart"/>
      <w:r>
        <w:t>endtlichen</w:t>
      </w:r>
      <w:proofErr w:type="spellEnd"/>
      <w:r>
        <w:t xml:space="preserve"> erhalten/ erlöst/ </w:t>
      </w:r>
      <w:proofErr w:type="spellStart"/>
      <w:r>
        <w:t>vnd</w:t>
      </w:r>
      <w:proofErr w:type="spellEnd"/>
      <w:r>
        <w:t xml:space="preserve"> so </w:t>
      </w:r>
      <w:proofErr w:type="spellStart"/>
      <w:r>
        <w:t>sere</w:t>
      </w:r>
      <w:proofErr w:type="spellEnd"/>
      <w:r>
        <w:t xml:space="preserve"> </w:t>
      </w:r>
      <w:proofErr w:type="spellStart"/>
      <w:r>
        <w:t>auff</w:t>
      </w:r>
      <w:proofErr w:type="spellEnd"/>
      <w:r>
        <w:t xml:space="preserve"> mich </w:t>
      </w:r>
      <w:proofErr w:type="spellStart"/>
      <w:r>
        <w:t>gesorget</w:t>
      </w:r>
      <w:proofErr w:type="spellEnd"/>
      <w:r>
        <w:t xml:space="preserve">. </w:t>
      </w:r>
    </w:p>
    <w:p w14:paraId="134CE391" w14:textId="77777777" w:rsidR="00FB4AFF" w:rsidRDefault="00FB4AFF" w:rsidP="00FB4AFF">
      <w:pPr>
        <w:pStyle w:val="StandardWeb"/>
      </w:pPr>
      <w:proofErr w:type="spellStart"/>
      <w:r>
        <w:t>Derhalb</w:t>
      </w:r>
      <w:proofErr w:type="spellEnd"/>
      <w:r>
        <w:t xml:space="preserve">/ </w:t>
      </w:r>
      <w:proofErr w:type="spellStart"/>
      <w:r>
        <w:t>wiewol</w:t>
      </w:r>
      <w:proofErr w:type="spellEnd"/>
      <w:r>
        <w:t xml:space="preserve"> ich </w:t>
      </w:r>
      <w:proofErr w:type="spellStart"/>
      <w:r>
        <w:t>weyß</w:t>
      </w:r>
      <w:proofErr w:type="spellEnd"/>
      <w:r>
        <w:t xml:space="preserve"> wie </w:t>
      </w:r>
      <w:proofErr w:type="spellStart"/>
      <w:r>
        <w:t>abgötterisch</w:t>
      </w:r>
      <w:proofErr w:type="spellEnd"/>
      <w:r>
        <w:t xml:space="preserve"> ich geboren/ </w:t>
      </w:r>
      <w:proofErr w:type="spellStart"/>
      <w:r>
        <w:t>inn</w:t>
      </w:r>
      <w:proofErr w:type="spellEnd"/>
      <w:r>
        <w:t xml:space="preserve"> </w:t>
      </w:r>
      <w:proofErr w:type="spellStart"/>
      <w:r>
        <w:t>sündenn</w:t>
      </w:r>
      <w:proofErr w:type="spellEnd"/>
      <w:r>
        <w:t xml:space="preserve"> </w:t>
      </w:r>
      <w:proofErr w:type="spellStart"/>
      <w:r>
        <w:t>entpfangen</w:t>
      </w:r>
      <w:proofErr w:type="spellEnd"/>
      <w:r>
        <w:t xml:space="preserve"> </w:t>
      </w:r>
      <w:proofErr w:type="spellStart"/>
      <w:r>
        <w:t>vnd</w:t>
      </w:r>
      <w:proofErr w:type="spellEnd"/>
      <w:r>
        <w:t xml:space="preserve"> erwachsen </w:t>
      </w:r>
      <w:proofErr w:type="spellStart"/>
      <w:r>
        <w:t>bynn</w:t>
      </w:r>
      <w:proofErr w:type="spellEnd"/>
      <w:r>
        <w:t xml:space="preserve">/ </w:t>
      </w:r>
      <w:proofErr w:type="spellStart"/>
      <w:r>
        <w:t>yedoch</w:t>
      </w:r>
      <w:proofErr w:type="spellEnd"/>
      <w:r>
        <w:t xml:space="preserve"> mich </w:t>
      </w:r>
      <w:proofErr w:type="spellStart"/>
      <w:r>
        <w:t>billich</w:t>
      </w:r>
      <w:proofErr w:type="spellEnd"/>
      <w:r>
        <w:t xml:space="preserve"> </w:t>
      </w:r>
      <w:proofErr w:type="spellStart"/>
      <w:r>
        <w:t>rhüme</w:t>
      </w:r>
      <w:proofErr w:type="spellEnd"/>
      <w:r>
        <w:t xml:space="preserve">/ das du mein Gott bist/ von meiner </w:t>
      </w:r>
      <w:proofErr w:type="spellStart"/>
      <w:r>
        <w:t>mutter</w:t>
      </w:r>
      <w:proofErr w:type="spellEnd"/>
      <w:r>
        <w:t xml:space="preserve"> </w:t>
      </w:r>
      <w:proofErr w:type="spellStart"/>
      <w:r>
        <w:t>leyb</w:t>
      </w:r>
      <w:proofErr w:type="spellEnd"/>
      <w:r>
        <w:t xml:space="preserve"> an/ </w:t>
      </w:r>
      <w:proofErr w:type="spellStart"/>
      <w:r>
        <w:t>Auff</w:t>
      </w:r>
      <w:proofErr w:type="spellEnd"/>
      <w:r>
        <w:t xml:space="preserve"> welchen ich/ </w:t>
      </w:r>
      <w:proofErr w:type="spellStart"/>
      <w:r>
        <w:t>auß</w:t>
      </w:r>
      <w:proofErr w:type="spellEnd"/>
      <w:r>
        <w:t xml:space="preserve"> deiner </w:t>
      </w:r>
      <w:proofErr w:type="spellStart"/>
      <w:r>
        <w:t>alleyn</w:t>
      </w:r>
      <w:proofErr w:type="spellEnd"/>
      <w:r>
        <w:t xml:space="preserve"> lauter </w:t>
      </w:r>
      <w:proofErr w:type="spellStart"/>
      <w:r>
        <w:t>gnaden</w:t>
      </w:r>
      <w:proofErr w:type="spellEnd"/>
      <w:r>
        <w:t xml:space="preserve"> </w:t>
      </w:r>
      <w:proofErr w:type="spellStart"/>
      <w:r>
        <w:t>vnd</w:t>
      </w:r>
      <w:proofErr w:type="spellEnd"/>
      <w:r>
        <w:t xml:space="preserve"> </w:t>
      </w:r>
      <w:proofErr w:type="spellStart"/>
      <w:r>
        <w:t>barmhertzigkeyt</w:t>
      </w:r>
      <w:proofErr w:type="spellEnd"/>
      <w:r>
        <w:t xml:space="preserve">/ on all mein </w:t>
      </w:r>
      <w:proofErr w:type="spellStart"/>
      <w:r>
        <w:t>zuthun</w:t>
      </w:r>
      <w:proofErr w:type="spellEnd"/>
      <w:r>
        <w:t xml:space="preserve">/ gleich </w:t>
      </w:r>
      <w:proofErr w:type="spellStart"/>
      <w:r>
        <w:t>geworffen</w:t>
      </w:r>
      <w:proofErr w:type="spellEnd"/>
      <w:r>
        <w:t xml:space="preserve"> </w:t>
      </w:r>
      <w:proofErr w:type="spellStart"/>
      <w:r>
        <w:t>byn</w:t>
      </w:r>
      <w:proofErr w:type="spellEnd"/>
      <w:r>
        <w:t xml:space="preserve">/ Dann du hast grosse ding an mir gethan/ der du </w:t>
      </w:r>
      <w:proofErr w:type="spellStart"/>
      <w:r>
        <w:t>mechtig</w:t>
      </w:r>
      <w:proofErr w:type="spellEnd"/>
      <w:r>
        <w:t xml:space="preserve"> bist/ </w:t>
      </w:r>
      <w:proofErr w:type="spellStart"/>
      <w:r>
        <w:t>vnnd</w:t>
      </w:r>
      <w:proofErr w:type="spellEnd"/>
      <w:r>
        <w:t xml:space="preserve"> des </w:t>
      </w:r>
      <w:proofErr w:type="spellStart"/>
      <w:r>
        <w:t>name</w:t>
      </w:r>
      <w:proofErr w:type="spellEnd"/>
      <w:r>
        <w:t xml:space="preserve"> heilig ist/ </w:t>
      </w:r>
      <w:proofErr w:type="spellStart"/>
      <w:r>
        <w:t>Welchs</w:t>
      </w:r>
      <w:proofErr w:type="spellEnd"/>
      <w:r>
        <w:t xml:space="preserve"> </w:t>
      </w:r>
      <w:proofErr w:type="spellStart"/>
      <w:r>
        <w:t>barmhertzigkeyt</w:t>
      </w:r>
      <w:proofErr w:type="spellEnd"/>
      <w:r>
        <w:t xml:space="preserve"> auch wehret </w:t>
      </w:r>
      <w:proofErr w:type="spellStart"/>
      <w:r>
        <w:t>ymmer</w:t>
      </w:r>
      <w:proofErr w:type="spellEnd"/>
      <w:r>
        <w:t xml:space="preserve"> für </w:t>
      </w:r>
      <w:proofErr w:type="spellStart"/>
      <w:r>
        <w:t>vnd</w:t>
      </w:r>
      <w:proofErr w:type="spellEnd"/>
      <w:r>
        <w:t xml:space="preserve"> für/ bey denen die dich </w:t>
      </w:r>
      <w:proofErr w:type="spellStart"/>
      <w:r>
        <w:t>förchten</w:t>
      </w:r>
      <w:proofErr w:type="spellEnd"/>
      <w:r>
        <w:t xml:space="preserve">/ Denn du hast </w:t>
      </w:r>
      <w:proofErr w:type="spellStart"/>
      <w:r>
        <w:t>gewalt</w:t>
      </w:r>
      <w:proofErr w:type="spellEnd"/>
      <w:r>
        <w:t xml:space="preserve"> geübet mit deinem arm/ </w:t>
      </w:r>
      <w:proofErr w:type="spellStart"/>
      <w:r>
        <w:t>vnd</w:t>
      </w:r>
      <w:proofErr w:type="spellEnd"/>
      <w:r>
        <w:t xml:space="preserve"> </w:t>
      </w:r>
      <w:proofErr w:type="spellStart"/>
      <w:r>
        <w:t>zerstrewet</w:t>
      </w:r>
      <w:proofErr w:type="spellEnd"/>
      <w:r>
        <w:t xml:space="preserve"> die da hoffertig </w:t>
      </w:r>
      <w:proofErr w:type="spellStart"/>
      <w:r>
        <w:t>seind</w:t>
      </w:r>
      <w:proofErr w:type="spellEnd"/>
      <w:r>
        <w:t xml:space="preserve"> in </w:t>
      </w:r>
      <w:proofErr w:type="spellStart"/>
      <w:r>
        <w:t>jres</w:t>
      </w:r>
      <w:proofErr w:type="spellEnd"/>
      <w:r>
        <w:t xml:space="preserve"> </w:t>
      </w:r>
      <w:proofErr w:type="spellStart"/>
      <w:r>
        <w:t>hertzen</w:t>
      </w:r>
      <w:proofErr w:type="spellEnd"/>
      <w:r>
        <w:t xml:space="preserve"> </w:t>
      </w:r>
      <w:proofErr w:type="spellStart"/>
      <w:r>
        <w:t>syn</w:t>
      </w:r>
      <w:proofErr w:type="spellEnd"/>
      <w:r>
        <w:t xml:space="preserve">/ Du hast die gewaltigen von dem </w:t>
      </w:r>
      <w:proofErr w:type="spellStart"/>
      <w:r>
        <w:t>stul</w:t>
      </w:r>
      <w:proofErr w:type="spellEnd"/>
      <w:r>
        <w:t xml:space="preserve"> gestossen/ </w:t>
      </w:r>
      <w:proofErr w:type="spellStart"/>
      <w:r>
        <w:t>vnd</w:t>
      </w:r>
      <w:proofErr w:type="spellEnd"/>
      <w:r>
        <w:t xml:space="preserve"> die </w:t>
      </w:r>
      <w:proofErr w:type="spellStart"/>
      <w:r>
        <w:t>nidrigen</w:t>
      </w:r>
      <w:proofErr w:type="spellEnd"/>
      <w:r>
        <w:t xml:space="preserve"> erhaben/ Die hungrigen </w:t>
      </w:r>
      <w:proofErr w:type="spellStart"/>
      <w:r>
        <w:t>hastu</w:t>
      </w:r>
      <w:proofErr w:type="spellEnd"/>
      <w:r>
        <w:t xml:space="preserve"> mit </w:t>
      </w:r>
      <w:proofErr w:type="spellStart"/>
      <w:r>
        <w:t>güttern</w:t>
      </w:r>
      <w:proofErr w:type="spellEnd"/>
      <w:r>
        <w:t xml:space="preserve"> erfüllet/ </w:t>
      </w:r>
      <w:proofErr w:type="spellStart"/>
      <w:r>
        <w:t>vnd</w:t>
      </w:r>
      <w:proofErr w:type="spellEnd"/>
      <w:r>
        <w:t xml:space="preserve"> die </w:t>
      </w:r>
      <w:proofErr w:type="spellStart"/>
      <w:r>
        <w:t>reychen</w:t>
      </w:r>
      <w:proofErr w:type="spellEnd"/>
      <w:r>
        <w:t xml:space="preserve"> lehr gelassen/ Du hast der </w:t>
      </w:r>
      <w:proofErr w:type="spellStart"/>
      <w:r>
        <w:t>barmhertzigkeyt</w:t>
      </w:r>
      <w:proofErr w:type="spellEnd"/>
      <w:r>
        <w:t xml:space="preserve"> gedacht/ </w:t>
      </w:r>
      <w:proofErr w:type="spellStart"/>
      <w:r>
        <w:t>vnnd</w:t>
      </w:r>
      <w:proofErr w:type="spellEnd"/>
      <w:r>
        <w:t xml:space="preserve"> deinen </w:t>
      </w:r>
      <w:proofErr w:type="spellStart"/>
      <w:r>
        <w:t>kindern</w:t>
      </w:r>
      <w:proofErr w:type="spellEnd"/>
      <w:r>
        <w:t xml:space="preserve"> Israel </w:t>
      </w:r>
      <w:proofErr w:type="spellStart"/>
      <w:r>
        <w:t>auffgeholffenn</w:t>
      </w:r>
      <w:proofErr w:type="spellEnd"/>
      <w:r>
        <w:t xml:space="preserve">/ Wie du geredt hast </w:t>
      </w:r>
      <w:proofErr w:type="spellStart"/>
      <w:r>
        <w:t>vnsern</w:t>
      </w:r>
      <w:proofErr w:type="spellEnd"/>
      <w:r>
        <w:t xml:space="preserve"> </w:t>
      </w:r>
      <w:proofErr w:type="spellStart"/>
      <w:r>
        <w:t>vätern</w:t>
      </w:r>
      <w:proofErr w:type="spellEnd"/>
      <w:r>
        <w:t xml:space="preserve">/ Abraham </w:t>
      </w:r>
      <w:proofErr w:type="spellStart"/>
      <w:r>
        <w:t>vnnd</w:t>
      </w:r>
      <w:proofErr w:type="spellEnd"/>
      <w:r>
        <w:t xml:space="preserve"> seinem samen </w:t>
      </w:r>
      <w:proofErr w:type="spellStart"/>
      <w:r>
        <w:t>ewigklich</w:t>
      </w:r>
      <w:proofErr w:type="spellEnd"/>
      <w:r>
        <w:t xml:space="preserve">/ </w:t>
      </w:r>
      <w:proofErr w:type="spellStart"/>
      <w:r>
        <w:t>Darumb</w:t>
      </w:r>
      <w:proofErr w:type="spellEnd"/>
      <w:r>
        <w:t xml:space="preserve"> mein </w:t>
      </w:r>
      <w:proofErr w:type="spellStart"/>
      <w:r>
        <w:t>seele</w:t>
      </w:r>
      <w:proofErr w:type="spellEnd"/>
      <w:r>
        <w:t xml:space="preserve"> dich Herr </w:t>
      </w:r>
      <w:proofErr w:type="spellStart"/>
      <w:r>
        <w:t>erhebenn</w:t>
      </w:r>
      <w:proofErr w:type="spellEnd"/>
      <w:r>
        <w:t xml:space="preserve"> thut/ </w:t>
      </w:r>
      <w:proofErr w:type="spellStart"/>
      <w:r>
        <w:t>vnd</w:t>
      </w:r>
      <w:proofErr w:type="spellEnd"/>
      <w:r>
        <w:t xml:space="preserve"> mein </w:t>
      </w:r>
      <w:proofErr w:type="spellStart"/>
      <w:r>
        <w:t>geyst</w:t>
      </w:r>
      <w:proofErr w:type="spellEnd"/>
      <w:r>
        <w:t xml:space="preserve"> </w:t>
      </w:r>
      <w:proofErr w:type="spellStart"/>
      <w:r>
        <w:t>erfrewet</w:t>
      </w:r>
      <w:proofErr w:type="spellEnd"/>
      <w:r>
        <w:t xml:space="preserve"> sich in dir </w:t>
      </w:r>
      <w:proofErr w:type="spellStart"/>
      <w:r>
        <w:t>got</w:t>
      </w:r>
      <w:proofErr w:type="spellEnd"/>
      <w:r>
        <w:t xml:space="preserve"> meinen </w:t>
      </w:r>
      <w:proofErr w:type="spellStart"/>
      <w:r>
        <w:t>heyland</w:t>
      </w:r>
      <w:proofErr w:type="spellEnd"/>
      <w:r>
        <w:t xml:space="preserve">/ Der du mein </w:t>
      </w:r>
      <w:proofErr w:type="spellStart"/>
      <w:r>
        <w:t>nidrigkeyt</w:t>
      </w:r>
      <w:proofErr w:type="spellEnd"/>
      <w:r>
        <w:t xml:space="preserve"> </w:t>
      </w:r>
      <w:proofErr w:type="spellStart"/>
      <w:r>
        <w:t>vnnd</w:t>
      </w:r>
      <w:proofErr w:type="spellEnd"/>
      <w:r>
        <w:t xml:space="preserve"> </w:t>
      </w:r>
      <w:proofErr w:type="spellStart"/>
      <w:r>
        <w:t>sündhafftige</w:t>
      </w:r>
      <w:proofErr w:type="spellEnd"/>
      <w:r>
        <w:t xml:space="preserve"> </w:t>
      </w:r>
      <w:proofErr w:type="spellStart"/>
      <w:r>
        <w:t>natur</w:t>
      </w:r>
      <w:proofErr w:type="spellEnd"/>
      <w:r>
        <w:t xml:space="preserve"> angesehen hast/ </w:t>
      </w:r>
      <w:proofErr w:type="spellStart"/>
      <w:r>
        <w:t>Darumb</w:t>
      </w:r>
      <w:proofErr w:type="spellEnd"/>
      <w:r>
        <w:t xml:space="preserve"> du denn mein höchste </w:t>
      </w:r>
      <w:proofErr w:type="spellStart"/>
      <w:r>
        <w:t>zuuersicht</w:t>
      </w:r>
      <w:proofErr w:type="spellEnd"/>
      <w:r>
        <w:t xml:space="preserve"> bist/ welchem ich mich auch </w:t>
      </w:r>
      <w:proofErr w:type="spellStart"/>
      <w:r>
        <w:t>gantz</w:t>
      </w:r>
      <w:proofErr w:type="spellEnd"/>
      <w:r>
        <w:t xml:space="preserve"> </w:t>
      </w:r>
      <w:proofErr w:type="spellStart"/>
      <w:r>
        <w:t>vnd</w:t>
      </w:r>
      <w:proofErr w:type="spellEnd"/>
      <w:r>
        <w:t xml:space="preserve"> gar ergebe/ </w:t>
      </w:r>
      <w:proofErr w:type="spellStart"/>
      <w:r>
        <w:t>vnd</w:t>
      </w:r>
      <w:proofErr w:type="spellEnd"/>
      <w:r>
        <w:t xml:space="preserve"> </w:t>
      </w:r>
      <w:proofErr w:type="spellStart"/>
      <w:r>
        <w:t>befelhe</w:t>
      </w:r>
      <w:proofErr w:type="spellEnd"/>
      <w:r>
        <w:t xml:space="preserve">. </w:t>
      </w:r>
    </w:p>
    <w:p w14:paraId="07C2FD82" w14:textId="77777777" w:rsidR="00FB4AFF" w:rsidRDefault="00FB4AFF" w:rsidP="00FB4AFF">
      <w:pPr>
        <w:pStyle w:val="StandardWeb"/>
      </w:pPr>
      <w:r>
        <w:t xml:space="preserve">Derhalben auch all mein </w:t>
      </w:r>
      <w:proofErr w:type="spellStart"/>
      <w:r>
        <w:t>anligen</w:t>
      </w:r>
      <w:proofErr w:type="spellEnd"/>
      <w:r>
        <w:t xml:space="preserve"> </w:t>
      </w:r>
      <w:proofErr w:type="spellStart"/>
      <w:r>
        <w:t>vnd</w:t>
      </w:r>
      <w:proofErr w:type="spellEnd"/>
      <w:r>
        <w:t xml:space="preserve"> sorge </w:t>
      </w:r>
      <w:proofErr w:type="spellStart"/>
      <w:r>
        <w:t>werff</w:t>
      </w:r>
      <w:proofErr w:type="spellEnd"/>
      <w:r>
        <w:t xml:space="preserve"> ich </w:t>
      </w:r>
      <w:proofErr w:type="spellStart"/>
      <w:r>
        <w:t>auff</w:t>
      </w:r>
      <w:proofErr w:type="spellEnd"/>
      <w:r>
        <w:t xml:space="preserve"> dich meinen Herren/ </w:t>
      </w:r>
      <w:proofErr w:type="spellStart"/>
      <w:r>
        <w:t>vnd</w:t>
      </w:r>
      <w:proofErr w:type="spellEnd"/>
      <w:r>
        <w:t xml:space="preserve"> bitt/ das du mich </w:t>
      </w:r>
      <w:proofErr w:type="spellStart"/>
      <w:r>
        <w:t>ewigklich</w:t>
      </w:r>
      <w:proofErr w:type="spellEnd"/>
      <w:r>
        <w:t xml:space="preserve"> weiter versorgen wöllest/ </w:t>
      </w:r>
      <w:proofErr w:type="spellStart"/>
      <w:r>
        <w:t>vnd</w:t>
      </w:r>
      <w:proofErr w:type="spellEnd"/>
      <w:r>
        <w:t xml:space="preserve"> </w:t>
      </w:r>
      <w:proofErr w:type="spellStart"/>
      <w:r>
        <w:t>nit</w:t>
      </w:r>
      <w:proofErr w:type="spellEnd"/>
      <w:r>
        <w:t xml:space="preserve"> in </w:t>
      </w:r>
      <w:proofErr w:type="spellStart"/>
      <w:r>
        <w:t>vnfride</w:t>
      </w:r>
      <w:proofErr w:type="spellEnd"/>
      <w:r>
        <w:t xml:space="preserve"> lassen/ denn du sorgest für mich auch/ wie arm </w:t>
      </w:r>
      <w:proofErr w:type="spellStart"/>
      <w:r>
        <w:t>vnd</w:t>
      </w:r>
      <w:proofErr w:type="spellEnd"/>
      <w:r>
        <w:t xml:space="preserve"> elend ich bin/ so </w:t>
      </w:r>
      <w:proofErr w:type="spellStart"/>
      <w:r>
        <w:t>denckestu</w:t>
      </w:r>
      <w:proofErr w:type="spellEnd"/>
      <w:r>
        <w:t xml:space="preserve"> für mich/ bist mein </w:t>
      </w:r>
      <w:proofErr w:type="spellStart"/>
      <w:r>
        <w:t>helffer</w:t>
      </w:r>
      <w:proofErr w:type="spellEnd"/>
      <w:r>
        <w:t xml:space="preserve"> </w:t>
      </w:r>
      <w:proofErr w:type="spellStart"/>
      <w:r>
        <w:t>vnd</w:t>
      </w:r>
      <w:proofErr w:type="spellEnd"/>
      <w:r>
        <w:t xml:space="preserve"> </w:t>
      </w:r>
      <w:proofErr w:type="spellStart"/>
      <w:r>
        <w:t>erretter</w:t>
      </w:r>
      <w:proofErr w:type="spellEnd"/>
      <w:r>
        <w:t xml:space="preserve">/ </w:t>
      </w:r>
      <w:proofErr w:type="spellStart"/>
      <w:r>
        <w:t>Vnd</w:t>
      </w:r>
      <w:proofErr w:type="spellEnd"/>
      <w:r>
        <w:t xml:space="preserve"> ob mich </w:t>
      </w:r>
      <w:proofErr w:type="spellStart"/>
      <w:r>
        <w:t>vatter</w:t>
      </w:r>
      <w:proofErr w:type="spellEnd"/>
      <w:r>
        <w:t xml:space="preserve"> </w:t>
      </w:r>
      <w:proofErr w:type="spellStart"/>
      <w:r>
        <w:t>mutter</w:t>
      </w:r>
      <w:proofErr w:type="spellEnd"/>
      <w:r>
        <w:t xml:space="preserve">/ ja alle meine </w:t>
      </w:r>
      <w:proofErr w:type="spellStart"/>
      <w:r>
        <w:t>freünde</w:t>
      </w:r>
      <w:proofErr w:type="spellEnd"/>
      <w:r>
        <w:t xml:space="preserve"> </w:t>
      </w:r>
      <w:proofErr w:type="spellStart"/>
      <w:r>
        <w:t>vnd</w:t>
      </w:r>
      <w:proofErr w:type="spellEnd"/>
      <w:r>
        <w:t xml:space="preserve"> die </w:t>
      </w:r>
      <w:proofErr w:type="spellStart"/>
      <w:r>
        <w:t>gantze</w:t>
      </w:r>
      <w:proofErr w:type="spellEnd"/>
      <w:r>
        <w:t xml:space="preserve"> </w:t>
      </w:r>
      <w:proofErr w:type="spellStart"/>
      <w:r>
        <w:t>welt</w:t>
      </w:r>
      <w:proofErr w:type="spellEnd"/>
      <w:r>
        <w:t xml:space="preserve"> verlassen </w:t>
      </w:r>
      <w:proofErr w:type="spellStart"/>
      <w:r>
        <w:t>wirdt</w:t>
      </w:r>
      <w:proofErr w:type="spellEnd"/>
      <w:r>
        <w:t xml:space="preserve">/ ich auch von </w:t>
      </w:r>
      <w:proofErr w:type="spellStart"/>
      <w:r>
        <w:t>menigklich</w:t>
      </w:r>
      <w:proofErr w:type="spellEnd"/>
      <w:r>
        <w:t xml:space="preserve"> </w:t>
      </w:r>
      <w:proofErr w:type="spellStart"/>
      <w:r>
        <w:t>veracht</w:t>
      </w:r>
      <w:proofErr w:type="spellEnd"/>
      <w:r>
        <w:t xml:space="preserve">/ bitt ich/ das du Herr </w:t>
      </w:r>
      <w:proofErr w:type="spellStart"/>
      <w:r>
        <w:t>yetzund</w:t>
      </w:r>
      <w:proofErr w:type="spellEnd"/>
      <w:r>
        <w:t xml:space="preserve">/ auch vor </w:t>
      </w:r>
      <w:proofErr w:type="spellStart"/>
      <w:r>
        <w:t>vnd</w:t>
      </w:r>
      <w:proofErr w:type="spellEnd"/>
      <w:r>
        <w:t xml:space="preserve"> nach/ mich wöllest </w:t>
      </w:r>
      <w:proofErr w:type="spellStart"/>
      <w:r>
        <w:t>auffnemenn</w:t>
      </w:r>
      <w:proofErr w:type="spellEnd"/>
      <w:r>
        <w:t xml:space="preserve">/ Denn </w:t>
      </w:r>
      <w:proofErr w:type="spellStart"/>
      <w:r>
        <w:t>dieweyl</w:t>
      </w:r>
      <w:proofErr w:type="spellEnd"/>
      <w:r>
        <w:t xml:space="preserve"> deine </w:t>
      </w:r>
      <w:proofErr w:type="spellStart"/>
      <w:r>
        <w:t>werck</w:t>
      </w:r>
      <w:proofErr w:type="spellEnd"/>
      <w:r>
        <w:t xml:space="preserve"> </w:t>
      </w:r>
      <w:proofErr w:type="spellStart"/>
      <w:r>
        <w:t>wunderbarlich</w:t>
      </w:r>
      <w:proofErr w:type="spellEnd"/>
      <w:r>
        <w:t xml:space="preserve"> </w:t>
      </w:r>
      <w:proofErr w:type="spellStart"/>
      <w:r>
        <w:t>seind</w:t>
      </w:r>
      <w:proofErr w:type="spellEnd"/>
      <w:r>
        <w:t xml:space="preserve">/ dir auch nichts </w:t>
      </w:r>
      <w:proofErr w:type="spellStart"/>
      <w:r>
        <w:t>verporgen</w:t>
      </w:r>
      <w:proofErr w:type="spellEnd"/>
      <w:r>
        <w:t xml:space="preserve"> gewest/ ehe ich gemacht </w:t>
      </w:r>
      <w:proofErr w:type="spellStart"/>
      <w:r>
        <w:t>wardt</w:t>
      </w:r>
      <w:proofErr w:type="spellEnd"/>
      <w:r>
        <w:t xml:space="preserve">/ </w:t>
      </w:r>
      <w:proofErr w:type="spellStart"/>
      <w:r>
        <w:t>vnd</w:t>
      </w:r>
      <w:proofErr w:type="spellEnd"/>
      <w:r>
        <w:t xml:space="preserve"> alles noch wissend/ was in mir noch </w:t>
      </w:r>
      <w:proofErr w:type="spellStart"/>
      <w:r>
        <w:t>beschehen</w:t>
      </w:r>
      <w:proofErr w:type="spellEnd"/>
      <w:r>
        <w:t xml:space="preserve"> soll/ </w:t>
      </w:r>
      <w:proofErr w:type="spellStart"/>
      <w:r>
        <w:t>vnnd</w:t>
      </w:r>
      <w:proofErr w:type="spellEnd"/>
      <w:r>
        <w:t xml:space="preserve"> du mein </w:t>
      </w:r>
      <w:proofErr w:type="spellStart"/>
      <w:r>
        <w:t>nieren</w:t>
      </w:r>
      <w:proofErr w:type="spellEnd"/>
      <w:r>
        <w:t xml:space="preserve"> </w:t>
      </w:r>
      <w:proofErr w:type="spellStart"/>
      <w:r>
        <w:t>inn</w:t>
      </w:r>
      <w:proofErr w:type="spellEnd"/>
      <w:r>
        <w:t xml:space="preserve"> </w:t>
      </w:r>
      <w:proofErr w:type="spellStart"/>
      <w:r>
        <w:t>gewalt</w:t>
      </w:r>
      <w:proofErr w:type="spellEnd"/>
      <w:r>
        <w:t xml:space="preserve"> hast/ auch mein </w:t>
      </w:r>
      <w:proofErr w:type="spellStart"/>
      <w:r>
        <w:t>fleisch</w:t>
      </w:r>
      <w:proofErr w:type="spellEnd"/>
      <w:r>
        <w:t xml:space="preserve"> die </w:t>
      </w:r>
      <w:proofErr w:type="spellStart"/>
      <w:r>
        <w:t>anfrechtung</w:t>
      </w:r>
      <w:proofErr w:type="spellEnd"/>
      <w:r>
        <w:t xml:space="preserve"> der not des </w:t>
      </w:r>
      <w:proofErr w:type="spellStart"/>
      <w:r>
        <w:t>todts</w:t>
      </w:r>
      <w:proofErr w:type="spellEnd"/>
      <w:r>
        <w:t xml:space="preserve"> </w:t>
      </w:r>
      <w:proofErr w:type="spellStart"/>
      <w:r>
        <w:t>bereyt</w:t>
      </w:r>
      <w:proofErr w:type="spellEnd"/>
      <w:r>
        <w:t xml:space="preserve"> </w:t>
      </w:r>
      <w:proofErr w:type="spellStart"/>
      <w:r>
        <w:t>fülen</w:t>
      </w:r>
      <w:proofErr w:type="spellEnd"/>
      <w:r>
        <w:t xml:space="preserve"> thut/ </w:t>
      </w:r>
      <w:proofErr w:type="spellStart"/>
      <w:r>
        <w:t>vnd</w:t>
      </w:r>
      <w:proofErr w:type="spellEnd"/>
      <w:r>
        <w:t xml:space="preserve"> die angst/ so ich an das sterben </w:t>
      </w:r>
      <w:proofErr w:type="spellStart"/>
      <w:r>
        <w:t>gedencke</w:t>
      </w:r>
      <w:proofErr w:type="spellEnd"/>
      <w:r>
        <w:t xml:space="preserve">/ </w:t>
      </w:r>
      <w:proofErr w:type="spellStart"/>
      <w:r>
        <w:t>bereyt</w:t>
      </w:r>
      <w:proofErr w:type="spellEnd"/>
      <w:r>
        <w:t xml:space="preserve"> </w:t>
      </w:r>
      <w:proofErr w:type="spellStart"/>
      <w:r>
        <w:t>verhanden</w:t>
      </w:r>
      <w:proofErr w:type="spellEnd"/>
      <w:r>
        <w:t xml:space="preserve">/ </w:t>
      </w:r>
      <w:proofErr w:type="spellStart"/>
      <w:r>
        <w:t>zubesorgen</w:t>
      </w:r>
      <w:proofErr w:type="spellEnd"/>
      <w:r>
        <w:t xml:space="preserve">/ das sie sich in letzten </w:t>
      </w:r>
      <w:proofErr w:type="spellStart"/>
      <w:r>
        <w:t>zügen</w:t>
      </w:r>
      <w:proofErr w:type="spellEnd"/>
      <w:r>
        <w:t xml:space="preserve"> noch </w:t>
      </w:r>
      <w:proofErr w:type="spellStart"/>
      <w:r>
        <w:t>mer</w:t>
      </w:r>
      <w:proofErr w:type="spellEnd"/>
      <w:r>
        <w:t xml:space="preserve"> </w:t>
      </w:r>
      <w:proofErr w:type="spellStart"/>
      <w:r>
        <w:t>vnnd</w:t>
      </w:r>
      <w:proofErr w:type="spellEnd"/>
      <w:r>
        <w:t xml:space="preserve"> grösser machen </w:t>
      </w:r>
      <w:proofErr w:type="spellStart"/>
      <w:r>
        <w:t>vnnd</w:t>
      </w:r>
      <w:proofErr w:type="spellEnd"/>
      <w:r>
        <w:t xml:space="preserve"> </w:t>
      </w:r>
      <w:proofErr w:type="spellStart"/>
      <w:r>
        <w:t>meren</w:t>
      </w:r>
      <w:proofErr w:type="spellEnd"/>
      <w:r>
        <w:t xml:space="preserve"> wird. </w:t>
      </w:r>
    </w:p>
    <w:p w14:paraId="5E841C4F" w14:textId="77777777" w:rsidR="00FB4AFF" w:rsidRDefault="00FB4AFF" w:rsidP="00FB4AFF">
      <w:pPr>
        <w:pStyle w:val="StandardWeb"/>
      </w:pPr>
      <w:r>
        <w:t xml:space="preserve">So bitt ich dich mein lieber Herr/ </w:t>
      </w:r>
      <w:proofErr w:type="spellStart"/>
      <w:r>
        <w:t>güttiger</w:t>
      </w:r>
      <w:proofErr w:type="spellEnd"/>
      <w:r>
        <w:t xml:space="preserve"> Vater/ mach dich </w:t>
      </w:r>
      <w:proofErr w:type="spellStart"/>
      <w:r>
        <w:t>nit</w:t>
      </w:r>
      <w:proofErr w:type="spellEnd"/>
      <w:r>
        <w:t xml:space="preserve"> ferne von mir/ </w:t>
      </w:r>
      <w:proofErr w:type="spellStart"/>
      <w:r>
        <w:t>sterck</w:t>
      </w:r>
      <w:proofErr w:type="spellEnd"/>
      <w:r>
        <w:t xml:space="preserve">/ </w:t>
      </w:r>
      <w:proofErr w:type="spellStart"/>
      <w:r>
        <w:t>tröst</w:t>
      </w:r>
      <w:proofErr w:type="spellEnd"/>
      <w:r>
        <w:t xml:space="preserve">/ </w:t>
      </w:r>
      <w:proofErr w:type="spellStart"/>
      <w:r>
        <w:t>vnd</w:t>
      </w:r>
      <w:proofErr w:type="spellEnd"/>
      <w:r>
        <w:t xml:space="preserve"> durch deinen </w:t>
      </w:r>
      <w:proofErr w:type="spellStart"/>
      <w:r>
        <w:t>heyligen</w:t>
      </w:r>
      <w:proofErr w:type="spellEnd"/>
      <w:r>
        <w:t xml:space="preserve"> </w:t>
      </w:r>
      <w:proofErr w:type="spellStart"/>
      <w:r>
        <w:t>geyst</w:t>
      </w:r>
      <w:proofErr w:type="spellEnd"/>
      <w:r>
        <w:t xml:space="preserve"> enthalt mich/ dann es ist an dich kein </w:t>
      </w:r>
      <w:proofErr w:type="spellStart"/>
      <w:r>
        <w:t>helffer</w:t>
      </w:r>
      <w:proofErr w:type="spellEnd"/>
      <w:r>
        <w:t xml:space="preserve">/ damit ich auch deinen grossen </w:t>
      </w:r>
      <w:proofErr w:type="spellStart"/>
      <w:r>
        <w:t>namen</w:t>
      </w:r>
      <w:proofErr w:type="spellEnd"/>
      <w:r>
        <w:t xml:space="preserve"> </w:t>
      </w:r>
      <w:proofErr w:type="spellStart"/>
      <w:r>
        <w:t>erzelen</w:t>
      </w:r>
      <w:proofErr w:type="spellEnd"/>
      <w:r>
        <w:t xml:space="preserve"> </w:t>
      </w:r>
      <w:proofErr w:type="spellStart"/>
      <w:r>
        <w:t>müg</w:t>
      </w:r>
      <w:proofErr w:type="spellEnd"/>
      <w:r>
        <w:t xml:space="preserve"> meinen </w:t>
      </w:r>
      <w:proofErr w:type="spellStart"/>
      <w:r>
        <w:t>brüdern</w:t>
      </w:r>
      <w:proofErr w:type="spellEnd"/>
      <w:r>
        <w:t xml:space="preserve">/ </w:t>
      </w:r>
      <w:proofErr w:type="spellStart"/>
      <w:r>
        <w:t>Vnd</w:t>
      </w:r>
      <w:proofErr w:type="spellEnd"/>
      <w:r>
        <w:t xml:space="preserve"> dich/ der du </w:t>
      </w:r>
      <w:proofErr w:type="spellStart"/>
      <w:r>
        <w:t>nit</w:t>
      </w:r>
      <w:proofErr w:type="spellEnd"/>
      <w:r>
        <w:t xml:space="preserve"> verachtet hast das elend meiner </w:t>
      </w:r>
      <w:proofErr w:type="spellStart"/>
      <w:r>
        <w:t>armut</w:t>
      </w:r>
      <w:proofErr w:type="spellEnd"/>
      <w:r>
        <w:t xml:space="preserve">/ </w:t>
      </w:r>
      <w:proofErr w:type="spellStart"/>
      <w:r>
        <w:t>vnd</w:t>
      </w:r>
      <w:proofErr w:type="spellEnd"/>
      <w:r>
        <w:t xml:space="preserve"> dein </w:t>
      </w:r>
      <w:proofErr w:type="spellStart"/>
      <w:r>
        <w:t>angesicht</w:t>
      </w:r>
      <w:proofErr w:type="spellEnd"/>
      <w:r>
        <w:t xml:space="preserve"> </w:t>
      </w:r>
      <w:proofErr w:type="spellStart"/>
      <w:r>
        <w:t>nit</w:t>
      </w:r>
      <w:proofErr w:type="spellEnd"/>
      <w:r>
        <w:t xml:space="preserve"> vor mir </w:t>
      </w:r>
      <w:proofErr w:type="spellStart"/>
      <w:r>
        <w:t>birgest</w:t>
      </w:r>
      <w:proofErr w:type="spellEnd"/>
      <w:r>
        <w:t xml:space="preserve">/ </w:t>
      </w:r>
      <w:proofErr w:type="spellStart"/>
      <w:r>
        <w:t>dardurch</w:t>
      </w:r>
      <w:proofErr w:type="spellEnd"/>
      <w:r>
        <w:t xml:space="preserve"> ich dich in der gemein </w:t>
      </w:r>
      <w:proofErr w:type="spellStart"/>
      <w:r>
        <w:t>rhümen</w:t>
      </w:r>
      <w:proofErr w:type="spellEnd"/>
      <w:r>
        <w:t xml:space="preserve"> </w:t>
      </w:r>
      <w:proofErr w:type="spellStart"/>
      <w:r>
        <w:t>müge</w:t>
      </w:r>
      <w:proofErr w:type="spellEnd"/>
      <w:r>
        <w:t xml:space="preserve">/ das du mich elenden, der ich </w:t>
      </w:r>
      <w:proofErr w:type="spellStart"/>
      <w:r>
        <w:t>schreye</w:t>
      </w:r>
      <w:proofErr w:type="spellEnd"/>
      <w:r>
        <w:t xml:space="preserve">/ erhörest. </w:t>
      </w:r>
    </w:p>
    <w:p w14:paraId="0D3EEE1D" w14:textId="77777777" w:rsidR="00FB4AFF" w:rsidRDefault="00FB4AFF" w:rsidP="00FB4AFF">
      <w:pPr>
        <w:pStyle w:val="StandardWeb"/>
      </w:pPr>
      <w:r>
        <w:t xml:space="preserve">Bitte ich dich lieber Herr </w:t>
      </w:r>
      <w:proofErr w:type="spellStart"/>
      <w:r>
        <w:t>heyliger</w:t>
      </w:r>
      <w:proofErr w:type="spellEnd"/>
      <w:r>
        <w:t xml:space="preserve"> Vater/ </w:t>
      </w:r>
      <w:r>
        <w:rPr>
          <w:rStyle w:val="Fett"/>
        </w:rPr>
        <w:t xml:space="preserve">Dein will geschehe wie im </w:t>
      </w:r>
      <w:proofErr w:type="spellStart"/>
      <w:r>
        <w:rPr>
          <w:rStyle w:val="Fett"/>
        </w:rPr>
        <w:t>hymel</w:t>
      </w:r>
      <w:proofErr w:type="spellEnd"/>
      <w:r>
        <w:rPr>
          <w:rStyle w:val="Fett"/>
        </w:rPr>
        <w:t xml:space="preserve"> also auch hie </w:t>
      </w:r>
      <w:proofErr w:type="spellStart"/>
      <w:r>
        <w:rPr>
          <w:rStyle w:val="Fett"/>
        </w:rPr>
        <w:t>auff</w:t>
      </w:r>
      <w:proofErr w:type="spellEnd"/>
      <w:r>
        <w:rPr>
          <w:rStyle w:val="Fett"/>
        </w:rPr>
        <w:t xml:space="preserve"> erden</w:t>
      </w:r>
      <w:r>
        <w:t xml:space="preserve"> </w:t>
      </w:r>
      <w:proofErr w:type="spellStart"/>
      <w:r>
        <w:t>vnd</w:t>
      </w:r>
      <w:proofErr w:type="spellEnd"/>
      <w:r>
        <w:t xml:space="preserve"> </w:t>
      </w:r>
      <w:proofErr w:type="spellStart"/>
      <w:r>
        <w:t>nit</w:t>
      </w:r>
      <w:proofErr w:type="spellEnd"/>
      <w:r>
        <w:t xml:space="preserve"> des </w:t>
      </w:r>
      <w:proofErr w:type="spellStart"/>
      <w:r>
        <w:t>Teüffels</w:t>
      </w:r>
      <w:proofErr w:type="spellEnd"/>
      <w:r>
        <w:t xml:space="preserve">/ </w:t>
      </w:r>
      <w:proofErr w:type="spellStart"/>
      <w:r>
        <w:t>vnnd</w:t>
      </w:r>
      <w:proofErr w:type="spellEnd"/>
      <w:r>
        <w:t xml:space="preserve"> </w:t>
      </w:r>
      <w:proofErr w:type="spellStart"/>
      <w:r>
        <w:t>vnser</w:t>
      </w:r>
      <w:proofErr w:type="spellEnd"/>
      <w:r>
        <w:t xml:space="preserve"> </w:t>
      </w:r>
      <w:proofErr w:type="spellStart"/>
      <w:r>
        <w:t>feyndt</w:t>
      </w:r>
      <w:proofErr w:type="spellEnd"/>
      <w:r>
        <w:t xml:space="preserve"> willen/ noch alles des/ so dein </w:t>
      </w:r>
      <w:proofErr w:type="spellStart"/>
      <w:r>
        <w:t>heyligs</w:t>
      </w:r>
      <w:proofErr w:type="spellEnd"/>
      <w:r>
        <w:t xml:space="preserve"> </w:t>
      </w:r>
      <w:proofErr w:type="spellStart"/>
      <w:r>
        <w:t>wort</w:t>
      </w:r>
      <w:proofErr w:type="spellEnd"/>
      <w:r>
        <w:t xml:space="preserve"> verfolgen/ </w:t>
      </w:r>
      <w:proofErr w:type="spellStart"/>
      <w:r>
        <w:t>vnnd</w:t>
      </w:r>
      <w:proofErr w:type="spellEnd"/>
      <w:r>
        <w:t xml:space="preserve"> </w:t>
      </w:r>
      <w:proofErr w:type="spellStart"/>
      <w:r>
        <w:t>dempffen</w:t>
      </w:r>
      <w:proofErr w:type="spellEnd"/>
      <w:r>
        <w:t xml:space="preserve"> will oder dein </w:t>
      </w:r>
      <w:proofErr w:type="spellStart"/>
      <w:r>
        <w:t>reych</w:t>
      </w:r>
      <w:proofErr w:type="spellEnd"/>
      <w:r>
        <w:t xml:space="preserve"> </w:t>
      </w:r>
      <w:proofErr w:type="spellStart"/>
      <w:r>
        <w:t>hyndern</w:t>
      </w:r>
      <w:proofErr w:type="spellEnd"/>
      <w:r>
        <w:t xml:space="preserve">/ </w:t>
      </w:r>
      <w:proofErr w:type="spellStart"/>
      <w:r>
        <w:t>vnd</w:t>
      </w:r>
      <w:proofErr w:type="spellEnd"/>
      <w:r>
        <w:t xml:space="preserve"> gib </w:t>
      </w:r>
      <w:proofErr w:type="spellStart"/>
      <w:r>
        <w:t>vns</w:t>
      </w:r>
      <w:proofErr w:type="spellEnd"/>
      <w:r>
        <w:t xml:space="preserve">/ das wir alles </w:t>
      </w:r>
      <w:proofErr w:type="spellStart"/>
      <w:r>
        <w:t>wz</w:t>
      </w:r>
      <w:proofErr w:type="spellEnd"/>
      <w:r>
        <w:t xml:space="preserve"> darüber zu </w:t>
      </w:r>
      <w:proofErr w:type="spellStart"/>
      <w:r>
        <w:t>leyden</w:t>
      </w:r>
      <w:proofErr w:type="spellEnd"/>
      <w:r>
        <w:t xml:space="preserve"> ist/ mit </w:t>
      </w:r>
      <w:proofErr w:type="spellStart"/>
      <w:r>
        <w:t>gedult</w:t>
      </w:r>
      <w:proofErr w:type="spellEnd"/>
      <w:r>
        <w:t xml:space="preserve"> tragen </w:t>
      </w:r>
      <w:proofErr w:type="spellStart"/>
      <w:r>
        <w:t>vnnd</w:t>
      </w:r>
      <w:proofErr w:type="spellEnd"/>
      <w:r>
        <w:t xml:space="preserve"> </w:t>
      </w:r>
      <w:proofErr w:type="spellStart"/>
      <w:r>
        <w:t>vberwinden</w:t>
      </w:r>
      <w:proofErr w:type="spellEnd"/>
      <w:r>
        <w:t xml:space="preserve">/ </w:t>
      </w:r>
      <w:proofErr w:type="spellStart"/>
      <w:r>
        <w:t>auff</w:t>
      </w:r>
      <w:proofErr w:type="spellEnd"/>
      <w:r>
        <w:t xml:space="preserve"> das </w:t>
      </w:r>
      <w:proofErr w:type="spellStart"/>
      <w:r>
        <w:t>vnser</w:t>
      </w:r>
      <w:proofErr w:type="spellEnd"/>
      <w:r>
        <w:t xml:space="preserve"> armes </w:t>
      </w:r>
      <w:proofErr w:type="spellStart"/>
      <w:r>
        <w:t>fleysch</w:t>
      </w:r>
      <w:proofErr w:type="spellEnd"/>
      <w:r>
        <w:t xml:space="preserve"> </w:t>
      </w:r>
      <w:proofErr w:type="spellStart"/>
      <w:r>
        <w:t>auß</w:t>
      </w:r>
      <w:proofErr w:type="spellEnd"/>
      <w:r>
        <w:t xml:space="preserve"> </w:t>
      </w:r>
      <w:proofErr w:type="spellStart"/>
      <w:r>
        <w:t>schwacheyt</w:t>
      </w:r>
      <w:proofErr w:type="spellEnd"/>
      <w:r>
        <w:t xml:space="preserve"> oder </w:t>
      </w:r>
      <w:proofErr w:type="spellStart"/>
      <w:r>
        <w:t>tragheyt</w:t>
      </w:r>
      <w:proofErr w:type="spellEnd"/>
      <w:r>
        <w:t xml:space="preserve"> </w:t>
      </w:r>
      <w:proofErr w:type="spellStart"/>
      <w:r>
        <w:t>nit</w:t>
      </w:r>
      <w:proofErr w:type="spellEnd"/>
      <w:r>
        <w:t xml:space="preserve"> </w:t>
      </w:r>
      <w:proofErr w:type="spellStart"/>
      <w:r>
        <w:t>wancke</w:t>
      </w:r>
      <w:proofErr w:type="spellEnd"/>
      <w:r>
        <w:t xml:space="preserve"> oder abfalle/ </w:t>
      </w:r>
      <w:proofErr w:type="spellStart"/>
      <w:r>
        <w:t>besunder</w:t>
      </w:r>
      <w:proofErr w:type="spellEnd"/>
      <w:r>
        <w:t xml:space="preserve"> mein </w:t>
      </w:r>
      <w:proofErr w:type="spellStart"/>
      <w:r>
        <w:t>wille</w:t>
      </w:r>
      <w:proofErr w:type="spellEnd"/>
      <w:r>
        <w:t xml:space="preserve"> </w:t>
      </w:r>
      <w:proofErr w:type="spellStart"/>
      <w:r>
        <w:t>gentzlich</w:t>
      </w:r>
      <w:proofErr w:type="spellEnd"/>
      <w:r>
        <w:t xml:space="preserve"> </w:t>
      </w:r>
      <w:proofErr w:type="spellStart"/>
      <w:r>
        <w:t>vnd</w:t>
      </w:r>
      <w:proofErr w:type="spellEnd"/>
      <w:r>
        <w:t xml:space="preserve"> gar/ </w:t>
      </w:r>
      <w:proofErr w:type="spellStart"/>
      <w:r>
        <w:t>inn</w:t>
      </w:r>
      <w:proofErr w:type="spellEnd"/>
      <w:r>
        <w:t xml:space="preserve"> </w:t>
      </w:r>
      <w:proofErr w:type="spellStart"/>
      <w:r>
        <w:t>vnd</w:t>
      </w:r>
      <w:proofErr w:type="spellEnd"/>
      <w:r>
        <w:t xml:space="preserve"> durch deinen willen </w:t>
      </w:r>
      <w:proofErr w:type="spellStart"/>
      <w:r>
        <w:t>gedempfft</w:t>
      </w:r>
      <w:proofErr w:type="spellEnd"/>
      <w:r>
        <w:t xml:space="preserve"> werde/ </w:t>
      </w:r>
      <w:proofErr w:type="spellStart"/>
      <w:r>
        <w:t>vnd</w:t>
      </w:r>
      <w:proofErr w:type="spellEnd"/>
      <w:r>
        <w:t xml:space="preserve"> ich mir deinen willen </w:t>
      </w:r>
      <w:proofErr w:type="spellStart"/>
      <w:r>
        <w:t>wolgefallen</w:t>
      </w:r>
      <w:proofErr w:type="spellEnd"/>
      <w:r>
        <w:t xml:space="preserve"> lasse. </w:t>
      </w:r>
    </w:p>
    <w:p w14:paraId="42417D71" w14:textId="77777777" w:rsidR="00FB4AFF" w:rsidRDefault="00FB4AFF" w:rsidP="00FB4AFF">
      <w:pPr>
        <w:pStyle w:val="StandardWeb"/>
      </w:pPr>
      <w:r>
        <w:t xml:space="preserve">Auch lieber </w:t>
      </w:r>
      <w:proofErr w:type="spellStart"/>
      <w:r>
        <w:t>güttiger</w:t>
      </w:r>
      <w:proofErr w:type="spellEnd"/>
      <w:r>
        <w:t xml:space="preserve"> Vater/ </w:t>
      </w:r>
      <w:proofErr w:type="spellStart"/>
      <w:r>
        <w:t>weyl</w:t>
      </w:r>
      <w:proofErr w:type="spellEnd"/>
      <w:r>
        <w:t xml:space="preserve"> du mich hast </w:t>
      </w:r>
      <w:proofErr w:type="spellStart"/>
      <w:r>
        <w:t>heyssen</w:t>
      </w:r>
      <w:proofErr w:type="spellEnd"/>
      <w:r>
        <w:t xml:space="preserve"> bitten </w:t>
      </w:r>
      <w:proofErr w:type="spellStart"/>
      <w:r>
        <w:t>vmb</w:t>
      </w:r>
      <w:proofErr w:type="spellEnd"/>
      <w:r>
        <w:t xml:space="preserve"> das </w:t>
      </w:r>
      <w:proofErr w:type="spellStart"/>
      <w:r>
        <w:t>tegliche</w:t>
      </w:r>
      <w:proofErr w:type="spellEnd"/>
      <w:r>
        <w:t xml:space="preserve"> </w:t>
      </w:r>
      <w:proofErr w:type="spellStart"/>
      <w:r>
        <w:t>brod</w:t>
      </w:r>
      <w:proofErr w:type="spellEnd"/>
      <w:r>
        <w:t xml:space="preserve">/ </w:t>
      </w:r>
      <w:proofErr w:type="spellStart"/>
      <w:r>
        <w:t>welchs</w:t>
      </w:r>
      <w:proofErr w:type="spellEnd"/>
      <w:r>
        <w:t xml:space="preserve"> </w:t>
      </w:r>
      <w:proofErr w:type="spellStart"/>
      <w:r>
        <w:t>nit</w:t>
      </w:r>
      <w:proofErr w:type="spellEnd"/>
      <w:r>
        <w:t xml:space="preserve"> allein ist das </w:t>
      </w:r>
      <w:proofErr w:type="spellStart"/>
      <w:r>
        <w:t>brod</w:t>
      </w:r>
      <w:proofErr w:type="spellEnd"/>
      <w:r>
        <w:t xml:space="preserve"> </w:t>
      </w:r>
      <w:proofErr w:type="spellStart"/>
      <w:r>
        <w:t>vnd</w:t>
      </w:r>
      <w:proofErr w:type="spellEnd"/>
      <w:r>
        <w:t xml:space="preserve"> </w:t>
      </w:r>
      <w:proofErr w:type="spellStart"/>
      <w:r>
        <w:t>korn</w:t>
      </w:r>
      <w:proofErr w:type="spellEnd"/>
      <w:r>
        <w:t xml:space="preserve">/ so ich </w:t>
      </w:r>
      <w:proofErr w:type="spellStart"/>
      <w:r>
        <w:t>teglich</w:t>
      </w:r>
      <w:proofErr w:type="spellEnd"/>
      <w:r>
        <w:t xml:space="preserve"> </w:t>
      </w:r>
      <w:proofErr w:type="spellStart"/>
      <w:r>
        <w:t>leyblich</w:t>
      </w:r>
      <w:proofErr w:type="spellEnd"/>
      <w:r>
        <w:t xml:space="preserve"> essen </w:t>
      </w:r>
      <w:proofErr w:type="spellStart"/>
      <w:r>
        <w:t>vnd</w:t>
      </w:r>
      <w:proofErr w:type="spellEnd"/>
      <w:r>
        <w:t xml:space="preserve"> backen laß </w:t>
      </w:r>
      <w:proofErr w:type="spellStart"/>
      <w:r>
        <w:t>besunder</w:t>
      </w:r>
      <w:proofErr w:type="spellEnd"/>
      <w:r>
        <w:t xml:space="preserve"> </w:t>
      </w:r>
      <w:proofErr w:type="spellStart"/>
      <w:r>
        <w:t>wölst</w:t>
      </w:r>
      <w:proofErr w:type="spellEnd"/>
      <w:r>
        <w:t xml:space="preserve"> auch </w:t>
      </w:r>
      <w:proofErr w:type="spellStart"/>
      <w:r>
        <w:t>gepetten</w:t>
      </w:r>
      <w:proofErr w:type="spellEnd"/>
      <w:r>
        <w:t xml:space="preserve"> sein in gemein </w:t>
      </w:r>
      <w:proofErr w:type="spellStart"/>
      <w:r>
        <w:t>vmb</w:t>
      </w:r>
      <w:proofErr w:type="spellEnd"/>
      <w:r>
        <w:t xml:space="preserve"> alles/ so </w:t>
      </w:r>
      <w:proofErr w:type="spellStart"/>
      <w:r>
        <w:t>sollichem</w:t>
      </w:r>
      <w:proofErr w:type="spellEnd"/>
      <w:r>
        <w:t xml:space="preserve"> </w:t>
      </w:r>
      <w:proofErr w:type="spellStart"/>
      <w:r>
        <w:t>anhengig</w:t>
      </w:r>
      <w:proofErr w:type="spellEnd"/>
      <w:r>
        <w:t xml:space="preserve"> ist/ </w:t>
      </w:r>
      <w:proofErr w:type="spellStart"/>
      <w:r>
        <w:t>beuor</w:t>
      </w:r>
      <w:proofErr w:type="spellEnd"/>
      <w:r>
        <w:t xml:space="preserve"> aber </w:t>
      </w:r>
      <w:proofErr w:type="spellStart"/>
      <w:r>
        <w:t>vmb</w:t>
      </w:r>
      <w:proofErr w:type="spellEnd"/>
      <w:r>
        <w:t xml:space="preserve"> das </w:t>
      </w:r>
      <w:proofErr w:type="spellStart"/>
      <w:r>
        <w:t>brod</w:t>
      </w:r>
      <w:proofErr w:type="spellEnd"/>
      <w:r>
        <w:t xml:space="preserve"> der </w:t>
      </w:r>
      <w:proofErr w:type="spellStart"/>
      <w:r>
        <w:t>seelen</w:t>
      </w:r>
      <w:proofErr w:type="spellEnd"/>
      <w:r>
        <w:t xml:space="preserve">. </w:t>
      </w:r>
    </w:p>
    <w:p w14:paraId="657626A6" w14:textId="77777777" w:rsidR="00FB4AFF" w:rsidRDefault="00FB4AFF" w:rsidP="00FB4AFF">
      <w:pPr>
        <w:pStyle w:val="StandardWeb"/>
      </w:pPr>
      <w:r>
        <w:t xml:space="preserve">So bitt ich dich </w:t>
      </w:r>
      <w:proofErr w:type="spellStart"/>
      <w:r>
        <w:t>starcker</w:t>
      </w:r>
      <w:proofErr w:type="spellEnd"/>
      <w:r>
        <w:t xml:space="preserve">/ rathsamer </w:t>
      </w:r>
      <w:proofErr w:type="spellStart"/>
      <w:r>
        <w:t>vnd</w:t>
      </w:r>
      <w:proofErr w:type="spellEnd"/>
      <w:r>
        <w:t xml:space="preserve"> </w:t>
      </w:r>
      <w:proofErr w:type="spellStart"/>
      <w:r>
        <w:t>warhafftiger</w:t>
      </w:r>
      <w:proofErr w:type="spellEnd"/>
      <w:r>
        <w:t xml:space="preserve"> Gott/ </w:t>
      </w:r>
      <w:proofErr w:type="spellStart"/>
      <w:r>
        <w:rPr>
          <w:rStyle w:val="Fett"/>
        </w:rPr>
        <w:t>Vnser</w:t>
      </w:r>
      <w:proofErr w:type="spellEnd"/>
      <w:r>
        <w:rPr>
          <w:rStyle w:val="Fett"/>
        </w:rPr>
        <w:t xml:space="preserve"> </w:t>
      </w:r>
      <w:proofErr w:type="spellStart"/>
      <w:r>
        <w:rPr>
          <w:rStyle w:val="Fett"/>
        </w:rPr>
        <w:t>teglich</w:t>
      </w:r>
      <w:proofErr w:type="spellEnd"/>
      <w:r>
        <w:rPr>
          <w:rStyle w:val="Fett"/>
        </w:rPr>
        <w:t xml:space="preserve"> </w:t>
      </w:r>
      <w:proofErr w:type="spellStart"/>
      <w:r>
        <w:rPr>
          <w:rStyle w:val="Fett"/>
        </w:rPr>
        <w:t>brod</w:t>
      </w:r>
      <w:proofErr w:type="spellEnd"/>
      <w:r>
        <w:rPr>
          <w:rStyle w:val="Fett"/>
        </w:rPr>
        <w:t xml:space="preserve"> gib </w:t>
      </w:r>
      <w:proofErr w:type="spellStart"/>
      <w:r>
        <w:rPr>
          <w:rStyle w:val="Fett"/>
        </w:rPr>
        <w:t>vns</w:t>
      </w:r>
      <w:proofErr w:type="spellEnd"/>
      <w:r>
        <w:rPr>
          <w:rStyle w:val="Fett"/>
        </w:rPr>
        <w:t xml:space="preserve"> lieber Herr </w:t>
      </w:r>
      <w:proofErr w:type="spellStart"/>
      <w:r>
        <w:rPr>
          <w:rStyle w:val="Fett"/>
        </w:rPr>
        <w:t>heüte</w:t>
      </w:r>
      <w:proofErr w:type="spellEnd"/>
      <w:r>
        <w:t xml:space="preserve">/ </w:t>
      </w:r>
      <w:proofErr w:type="spellStart"/>
      <w:r>
        <w:t>vnd</w:t>
      </w:r>
      <w:proofErr w:type="spellEnd"/>
      <w:r>
        <w:t xml:space="preserve"> erstlich das </w:t>
      </w:r>
      <w:proofErr w:type="spellStart"/>
      <w:r>
        <w:t>speyß</w:t>
      </w:r>
      <w:proofErr w:type="spellEnd"/>
      <w:r>
        <w:t xml:space="preserve"> </w:t>
      </w:r>
      <w:proofErr w:type="spellStart"/>
      <w:r>
        <w:t>brod</w:t>
      </w:r>
      <w:proofErr w:type="spellEnd"/>
      <w:r>
        <w:t xml:space="preserve"> der </w:t>
      </w:r>
      <w:proofErr w:type="spellStart"/>
      <w:r>
        <w:t>seelen</w:t>
      </w:r>
      <w:proofErr w:type="spellEnd"/>
      <w:r>
        <w:t xml:space="preserve">/ dein selbst </w:t>
      </w:r>
      <w:proofErr w:type="spellStart"/>
      <w:r>
        <w:t>heylsames</w:t>
      </w:r>
      <w:proofErr w:type="spellEnd"/>
      <w:r>
        <w:t xml:space="preserve"> </w:t>
      </w:r>
      <w:proofErr w:type="spellStart"/>
      <w:r>
        <w:t>götlichs</w:t>
      </w:r>
      <w:proofErr w:type="spellEnd"/>
      <w:r>
        <w:t xml:space="preserve"> </w:t>
      </w:r>
      <w:proofErr w:type="spellStart"/>
      <w:r>
        <w:t>wort</w:t>
      </w:r>
      <w:proofErr w:type="spellEnd"/>
      <w:r>
        <w:t xml:space="preserve">/ </w:t>
      </w:r>
      <w:proofErr w:type="spellStart"/>
      <w:r>
        <w:t>solchs</w:t>
      </w:r>
      <w:proofErr w:type="spellEnd"/>
      <w:r>
        <w:t xml:space="preserve"> auch </w:t>
      </w:r>
      <w:proofErr w:type="spellStart"/>
      <w:r>
        <w:t>vns</w:t>
      </w:r>
      <w:proofErr w:type="spellEnd"/>
      <w:r>
        <w:t xml:space="preserve"> nicht entziehen </w:t>
      </w:r>
      <w:proofErr w:type="spellStart"/>
      <w:r>
        <w:t>wölst</w:t>
      </w:r>
      <w:proofErr w:type="spellEnd"/>
      <w:r>
        <w:t xml:space="preserve">/ </w:t>
      </w:r>
      <w:proofErr w:type="spellStart"/>
      <w:r>
        <w:t>besunder</w:t>
      </w:r>
      <w:proofErr w:type="spellEnd"/>
      <w:r>
        <w:t xml:space="preserve"> durch deinen </w:t>
      </w:r>
      <w:proofErr w:type="spellStart"/>
      <w:r>
        <w:t>starcken</w:t>
      </w:r>
      <w:proofErr w:type="spellEnd"/>
      <w:r>
        <w:t xml:space="preserve"> </w:t>
      </w:r>
      <w:proofErr w:type="spellStart"/>
      <w:r>
        <w:t>rath</w:t>
      </w:r>
      <w:proofErr w:type="spellEnd"/>
      <w:r>
        <w:t xml:space="preserve">/ </w:t>
      </w:r>
      <w:proofErr w:type="spellStart"/>
      <w:r>
        <w:t>heüfficht</w:t>
      </w:r>
      <w:proofErr w:type="spellEnd"/>
      <w:r>
        <w:t xml:space="preserve"> </w:t>
      </w:r>
      <w:proofErr w:type="spellStart"/>
      <w:r>
        <w:t>vnnd</w:t>
      </w:r>
      <w:proofErr w:type="spellEnd"/>
      <w:r>
        <w:t xml:space="preserve"> </w:t>
      </w:r>
      <w:proofErr w:type="spellStart"/>
      <w:r>
        <w:t>wolschefflich</w:t>
      </w:r>
      <w:proofErr w:type="spellEnd"/>
      <w:r>
        <w:t xml:space="preserve"> </w:t>
      </w:r>
      <w:proofErr w:type="spellStart"/>
      <w:r>
        <w:t>wachssen</w:t>
      </w:r>
      <w:proofErr w:type="spellEnd"/>
      <w:r>
        <w:t xml:space="preserve"> lassen/ </w:t>
      </w:r>
      <w:proofErr w:type="spellStart"/>
      <w:r>
        <w:t>Gutte</w:t>
      </w:r>
      <w:proofErr w:type="spellEnd"/>
      <w:r>
        <w:t xml:space="preserve"> Prediger/ </w:t>
      </w:r>
      <w:proofErr w:type="spellStart"/>
      <w:r>
        <w:t>frumme</w:t>
      </w:r>
      <w:proofErr w:type="spellEnd"/>
      <w:r>
        <w:t xml:space="preserve"> Christliche </w:t>
      </w:r>
      <w:proofErr w:type="spellStart"/>
      <w:r>
        <w:t>Prelaten</w:t>
      </w:r>
      <w:proofErr w:type="spellEnd"/>
      <w:r>
        <w:t xml:space="preserve"> </w:t>
      </w:r>
      <w:proofErr w:type="spellStart"/>
      <w:r>
        <w:t>vnd</w:t>
      </w:r>
      <w:proofErr w:type="spellEnd"/>
      <w:r>
        <w:t xml:space="preserve"> </w:t>
      </w:r>
      <w:proofErr w:type="spellStart"/>
      <w:r>
        <w:t>herrn</w:t>
      </w:r>
      <w:proofErr w:type="spellEnd"/>
      <w:r>
        <w:t xml:space="preserve">/ die </w:t>
      </w:r>
      <w:proofErr w:type="spellStart"/>
      <w:r>
        <w:t>solchs</w:t>
      </w:r>
      <w:proofErr w:type="spellEnd"/>
      <w:r>
        <w:t xml:space="preserve"> fruchtbarlich/ lauter/ </w:t>
      </w:r>
      <w:proofErr w:type="spellStart"/>
      <w:r>
        <w:t>reyn</w:t>
      </w:r>
      <w:proofErr w:type="spellEnd"/>
      <w:r>
        <w:t xml:space="preserve"> </w:t>
      </w:r>
      <w:proofErr w:type="spellStart"/>
      <w:r>
        <w:t>vnd</w:t>
      </w:r>
      <w:proofErr w:type="spellEnd"/>
      <w:r>
        <w:t xml:space="preserve"> klar/ on allen falschen </w:t>
      </w:r>
      <w:proofErr w:type="spellStart"/>
      <w:r>
        <w:t>zusatz</w:t>
      </w:r>
      <w:proofErr w:type="spellEnd"/>
      <w:r>
        <w:t xml:space="preserve"> </w:t>
      </w:r>
      <w:proofErr w:type="spellStart"/>
      <w:r>
        <w:t>vnnd</w:t>
      </w:r>
      <w:proofErr w:type="spellEnd"/>
      <w:r>
        <w:t xml:space="preserve"> menschliche </w:t>
      </w:r>
      <w:proofErr w:type="spellStart"/>
      <w:r>
        <w:t>verdunckelung</w:t>
      </w:r>
      <w:proofErr w:type="spellEnd"/>
      <w:r>
        <w:t xml:space="preserve">/ auch mit </w:t>
      </w:r>
      <w:proofErr w:type="spellStart"/>
      <w:r>
        <w:t>eintracht</w:t>
      </w:r>
      <w:proofErr w:type="spellEnd"/>
      <w:r>
        <w:t xml:space="preserve"> des </w:t>
      </w:r>
      <w:proofErr w:type="spellStart"/>
      <w:r>
        <w:t>heyligen</w:t>
      </w:r>
      <w:proofErr w:type="spellEnd"/>
      <w:r>
        <w:t xml:space="preserve"> </w:t>
      </w:r>
      <w:proofErr w:type="spellStart"/>
      <w:r>
        <w:t>geysts</w:t>
      </w:r>
      <w:proofErr w:type="spellEnd"/>
      <w:r>
        <w:t xml:space="preserve">/ sehen mögen/ </w:t>
      </w:r>
      <w:proofErr w:type="spellStart"/>
      <w:r>
        <w:t>vnd</w:t>
      </w:r>
      <w:proofErr w:type="spellEnd"/>
      <w:r>
        <w:t xml:space="preserve"> selbst lieben. </w:t>
      </w:r>
      <w:proofErr w:type="spellStart"/>
      <w:r>
        <w:t>Sunderlich</w:t>
      </w:r>
      <w:proofErr w:type="spellEnd"/>
      <w:r>
        <w:t xml:space="preserve"> auch </w:t>
      </w:r>
      <w:proofErr w:type="spellStart"/>
      <w:r>
        <w:t>vnsern</w:t>
      </w:r>
      <w:proofErr w:type="spellEnd"/>
      <w:r>
        <w:t xml:space="preserve"> Keyser/ alle Könige </w:t>
      </w:r>
      <w:proofErr w:type="spellStart"/>
      <w:r>
        <w:t>vnd</w:t>
      </w:r>
      <w:proofErr w:type="spellEnd"/>
      <w:r>
        <w:t xml:space="preserve"> Königin/ Fürsten/ Herren/ Oberherren/ Regierer </w:t>
      </w:r>
      <w:proofErr w:type="spellStart"/>
      <w:r>
        <w:t>vnd</w:t>
      </w:r>
      <w:proofErr w:type="spellEnd"/>
      <w:r>
        <w:t xml:space="preserve"> </w:t>
      </w:r>
      <w:proofErr w:type="spellStart"/>
      <w:r>
        <w:t>Communen</w:t>
      </w:r>
      <w:proofErr w:type="spellEnd"/>
      <w:r>
        <w:t xml:space="preserve">/ auch meine </w:t>
      </w:r>
      <w:proofErr w:type="spellStart"/>
      <w:r>
        <w:t>brüder</w:t>
      </w:r>
      <w:proofErr w:type="spellEnd"/>
      <w:r>
        <w:t xml:space="preserve"> </w:t>
      </w:r>
      <w:proofErr w:type="spellStart"/>
      <w:r>
        <w:t>vnd</w:t>
      </w:r>
      <w:proofErr w:type="spellEnd"/>
      <w:r>
        <w:t xml:space="preserve"> </w:t>
      </w:r>
      <w:proofErr w:type="spellStart"/>
      <w:r>
        <w:t>schwester</w:t>
      </w:r>
      <w:proofErr w:type="spellEnd"/>
      <w:r>
        <w:t xml:space="preserve">/ </w:t>
      </w:r>
      <w:proofErr w:type="spellStart"/>
      <w:r>
        <w:t>Beuor</w:t>
      </w:r>
      <w:proofErr w:type="spellEnd"/>
      <w:r>
        <w:t xml:space="preserve"> aber auch </w:t>
      </w:r>
      <w:proofErr w:type="spellStart"/>
      <w:r>
        <w:t>vnser</w:t>
      </w:r>
      <w:proofErr w:type="spellEnd"/>
      <w:r>
        <w:t xml:space="preserve"> Könige/ Königin/ </w:t>
      </w:r>
      <w:proofErr w:type="spellStart"/>
      <w:r>
        <w:t>vnnd</w:t>
      </w:r>
      <w:proofErr w:type="spellEnd"/>
      <w:r>
        <w:t xml:space="preserve"> jungen </w:t>
      </w:r>
      <w:proofErr w:type="spellStart"/>
      <w:r>
        <w:t>herrschafften</w:t>
      </w:r>
      <w:proofErr w:type="spellEnd"/>
      <w:r>
        <w:t xml:space="preserve">/ </w:t>
      </w:r>
      <w:proofErr w:type="spellStart"/>
      <w:r>
        <w:t>wölst</w:t>
      </w:r>
      <w:proofErr w:type="spellEnd"/>
      <w:r>
        <w:t xml:space="preserve"> mit der </w:t>
      </w:r>
      <w:proofErr w:type="spellStart"/>
      <w:r>
        <w:t>seelen</w:t>
      </w:r>
      <w:proofErr w:type="spellEnd"/>
      <w:r>
        <w:t xml:space="preserve"> </w:t>
      </w:r>
      <w:proofErr w:type="spellStart"/>
      <w:r>
        <w:t>speyse</w:t>
      </w:r>
      <w:proofErr w:type="spellEnd"/>
      <w:r>
        <w:t xml:space="preserve"> deinem </w:t>
      </w:r>
      <w:proofErr w:type="spellStart"/>
      <w:r>
        <w:t>heyligen</w:t>
      </w:r>
      <w:proofErr w:type="spellEnd"/>
      <w:r>
        <w:t xml:space="preserve"> </w:t>
      </w:r>
      <w:proofErr w:type="spellStart"/>
      <w:r>
        <w:t>wort</w:t>
      </w:r>
      <w:proofErr w:type="spellEnd"/>
      <w:r>
        <w:t xml:space="preserve"> </w:t>
      </w:r>
      <w:proofErr w:type="spellStart"/>
      <w:r>
        <w:t>erleüchten</w:t>
      </w:r>
      <w:proofErr w:type="spellEnd"/>
      <w:r>
        <w:t xml:space="preserve">/ auch </w:t>
      </w:r>
      <w:proofErr w:type="spellStart"/>
      <w:r>
        <w:t>sollichen</w:t>
      </w:r>
      <w:proofErr w:type="spellEnd"/>
      <w:r>
        <w:t xml:space="preserve"> allen </w:t>
      </w:r>
      <w:proofErr w:type="spellStart"/>
      <w:r>
        <w:t>vnd</w:t>
      </w:r>
      <w:proofErr w:type="spellEnd"/>
      <w:r>
        <w:t xml:space="preserve"> mir meinem lieben </w:t>
      </w:r>
      <w:proofErr w:type="spellStart"/>
      <w:r>
        <w:t>herren</w:t>
      </w:r>
      <w:proofErr w:type="spellEnd"/>
      <w:r>
        <w:t xml:space="preserve"> </w:t>
      </w:r>
      <w:proofErr w:type="spellStart"/>
      <w:r>
        <w:t>vnnd</w:t>
      </w:r>
      <w:proofErr w:type="spellEnd"/>
      <w:r>
        <w:t xml:space="preserve"> </w:t>
      </w:r>
      <w:proofErr w:type="spellStart"/>
      <w:r>
        <w:t>kindern</w:t>
      </w:r>
      <w:proofErr w:type="spellEnd"/>
      <w:r>
        <w:t xml:space="preserve">/ Nachmals </w:t>
      </w:r>
      <w:proofErr w:type="spellStart"/>
      <w:r>
        <w:t>vnsern</w:t>
      </w:r>
      <w:proofErr w:type="spellEnd"/>
      <w:r>
        <w:t xml:space="preserve"> nach </w:t>
      </w:r>
      <w:proofErr w:type="spellStart"/>
      <w:r>
        <w:t>vns</w:t>
      </w:r>
      <w:proofErr w:type="spellEnd"/>
      <w:r>
        <w:t xml:space="preserve"> </w:t>
      </w:r>
      <w:proofErr w:type="spellStart"/>
      <w:r>
        <w:t>verordenten</w:t>
      </w:r>
      <w:proofErr w:type="spellEnd"/>
      <w:r>
        <w:t xml:space="preserve"> </w:t>
      </w:r>
      <w:proofErr w:type="spellStart"/>
      <w:r>
        <w:t>rethen</w:t>
      </w:r>
      <w:proofErr w:type="spellEnd"/>
      <w:r>
        <w:t xml:space="preserve">/ auch der </w:t>
      </w:r>
      <w:proofErr w:type="spellStart"/>
      <w:r>
        <w:t>gantzen</w:t>
      </w:r>
      <w:proofErr w:type="spellEnd"/>
      <w:r>
        <w:t xml:space="preserve"> </w:t>
      </w:r>
      <w:proofErr w:type="spellStart"/>
      <w:r>
        <w:t>christenheyt</w:t>
      </w:r>
      <w:proofErr w:type="spellEnd"/>
      <w:r>
        <w:t xml:space="preserve">/ dein </w:t>
      </w:r>
      <w:proofErr w:type="spellStart"/>
      <w:r>
        <w:t>götliche</w:t>
      </w:r>
      <w:proofErr w:type="spellEnd"/>
      <w:r>
        <w:t xml:space="preserve"> </w:t>
      </w:r>
      <w:proofErr w:type="spellStart"/>
      <w:r>
        <w:t>weyßheyt</w:t>
      </w:r>
      <w:proofErr w:type="spellEnd"/>
      <w:r>
        <w:t xml:space="preserve"> </w:t>
      </w:r>
      <w:proofErr w:type="spellStart"/>
      <w:r>
        <w:t>mitteylen</w:t>
      </w:r>
      <w:proofErr w:type="spellEnd"/>
      <w:r>
        <w:t xml:space="preserve">/ </w:t>
      </w:r>
      <w:proofErr w:type="spellStart"/>
      <w:r>
        <w:t>auff</w:t>
      </w:r>
      <w:proofErr w:type="spellEnd"/>
      <w:r>
        <w:t xml:space="preserve"> das sie </w:t>
      </w:r>
      <w:proofErr w:type="spellStart"/>
      <w:r>
        <w:t>vnd</w:t>
      </w:r>
      <w:proofErr w:type="spellEnd"/>
      <w:r>
        <w:t xml:space="preserve"> wir alle/ </w:t>
      </w:r>
      <w:proofErr w:type="spellStart"/>
      <w:r>
        <w:t>fridlichen</w:t>
      </w:r>
      <w:proofErr w:type="spellEnd"/>
      <w:r>
        <w:t xml:space="preserve"> regieren/ </w:t>
      </w:r>
      <w:proofErr w:type="spellStart"/>
      <w:r>
        <w:t>vnd</w:t>
      </w:r>
      <w:proofErr w:type="spellEnd"/>
      <w:r>
        <w:t xml:space="preserve"> in </w:t>
      </w:r>
      <w:proofErr w:type="spellStart"/>
      <w:r>
        <w:t>fride</w:t>
      </w:r>
      <w:proofErr w:type="spellEnd"/>
      <w:r>
        <w:t xml:space="preserve"> </w:t>
      </w:r>
      <w:proofErr w:type="spellStart"/>
      <w:r>
        <w:t>geregiert</w:t>
      </w:r>
      <w:proofErr w:type="spellEnd"/>
      <w:r>
        <w:t xml:space="preserve"> mögen werden/ damit wider </w:t>
      </w:r>
      <w:proofErr w:type="spellStart"/>
      <w:r>
        <w:t>Türcken</w:t>
      </w:r>
      <w:proofErr w:type="spellEnd"/>
      <w:r>
        <w:t xml:space="preserve"> </w:t>
      </w:r>
      <w:proofErr w:type="spellStart"/>
      <w:r>
        <w:t>vnd</w:t>
      </w:r>
      <w:proofErr w:type="spellEnd"/>
      <w:r>
        <w:t xml:space="preserve"> </w:t>
      </w:r>
      <w:proofErr w:type="spellStart"/>
      <w:r>
        <w:t>Tattern</w:t>
      </w:r>
      <w:proofErr w:type="spellEnd"/>
      <w:r>
        <w:t xml:space="preserve">/ </w:t>
      </w:r>
      <w:proofErr w:type="spellStart"/>
      <w:r>
        <w:t>vnd</w:t>
      </w:r>
      <w:proofErr w:type="spellEnd"/>
      <w:r>
        <w:t xml:space="preserve"> alle </w:t>
      </w:r>
      <w:proofErr w:type="spellStart"/>
      <w:r>
        <w:t>feynde</w:t>
      </w:r>
      <w:proofErr w:type="spellEnd"/>
      <w:r>
        <w:t xml:space="preserve"> des Christlichen namens </w:t>
      </w:r>
      <w:proofErr w:type="spellStart"/>
      <w:r>
        <w:t>vnd</w:t>
      </w:r>
      <w:proofErr w:type="spellEnd"/>
      <w:r>
        <w:t xml:space="preserve"> </w:t>
      </w:r>
      <w:proofErr w:type="spellStart"/>
      <w:r>
        <w:t>worttes</w:t>
      </w:r>
      <w:proofErr w:type="spellEnd"/>
      <w:r>
        <w:t xml:space="preserve"> zu siegen. </w:t>
      </w:r>
    </w:p>
    <w:p w14:paraId="00B59CE7" w14:textId="77777777" w:rsidR="00FB4AFF" w:rsidRDefault="00FB4AFF" w:rsidP="00FB4AFF">
      <w:pPr>
        <w:pStyle w:val="StandardWeb"/>
      </w:pPr>
      <w:r>
        <w:t xml:space="preserve">Den </w:t>
      </w:r>
      <w:proofErr w:type="spellStart"/>
      <w:r>
        <w:t>vnderthanen</w:t>
      </w:r>
      <w:proofErr w:type="spellEnd"/>
      <w:r>
        <w:t xml:space="preserve"> </w:t>
      </w:r>
      <w:proofErr w:type="spellStart"/>
      <w:r>
        <w:t>vnd</w:t>
      </w:r>
      <w:proofErr w:type="spellEnd"/>
      <w:r>
        <w:t xml:space="preserve"> gemeinen </w:t>
      </w:r>
      <w:proofErr w:type="spellStart"/>
      <w:r>
        <w:t>hauffen</w:t>
      </w:r>
      <w:proofErr w:type="spellEnd"/>
      <w:r>
        <w:t xml:space="preserve">/ </w:t>
      </w:r>
      <w:proofErr w:type="spellStart"/>
      <w:r>
        <w:t>verleyhe</w:t>
      </w:r>
      <w:proofErr w:type="spellEnd"/>
      <w:r>
        <w:t xml:space="preserve"> gehorsam/ </w:t>
      </w:r>
      <w:proofErr w:type="spellStart"/>
      <w:r>
        <w:t>frid</w:t>
      </w:r>
      <w:proofErr w:type="spellEnd"/>
      <w:r>
        <w:t xml:space="preserve"> </w:t>
      </w:r>
      <w:proofErr w:type="spellStart"/>
      <w:r>
        <w:t>vnd</w:t>
      </w:r>
      <w:proofErr w:type="spellEnd"/>
      <w:r>
        <w:t xml:space="preserve"> </w:t>
      </w:r>
      <w:proofErr w:type="spellStart"/>
      <w:r>
        <w:t>eintracht</w:t>
      </w:r>
      <w:proofErr w:type="spellEnd"/>
      <w:r>
        <w:t xml:space="preserve">/ gegen </w:t>
      </w:r>
      <w:proofErr w:type="spellStart"/>
      <w:r>
        <w:t>iren</w:t>
      </w:r>
      <w:proofErr w:type="spellEnd"/>
      <w:r>
        <w:t xml:space="preserve"> </w:t>
      </w:r>
      <w:proofErr w:type="spellStart"/>
      <w:r>
        <w:t>herrschafften</w:t>
      </w:r>
      <w:proofErr w:type="spellEnd"/>
      <w:r>
        <w:t xml:space="preserve">/ auch </w:t>
      </w:r>
      <w:proofErr w:type="spellStart"/>
      <w:r>
        <w:t>vnder</w:t>
      </w:r>
      <w:proofErr w:type="spellEnd"/>
      <w:r>
        <w:t xml:space="preserve"> einander selbst </w:t>
      </w:r>
      <w:proofErr w:type="spellStart"/>
      <w:r>
        <w:t>fridsam</w:t>
      </w:r>
      <w:proofErr w:type="spellEnd"/>
      <w:r>
        <w:t xml:space="preserve"> </w:t>
      </w:r>
      <w:proofErr w:type="spellStart"/>
      <w:r>
        <w:t>vnd</w:t>
      </w:r>
      <w:proofErr w:type="spellEnd"/>
      <w:r>
        <w:t xml:space="preserve"> </w:t>
      </w:r>
      <w:proofErr w:type="spellStart"/>
      <w:r>
        <w:t>eintrechtig</w:t>
      </w:r>
      <w:proofErr w:type="spellEnd"/>
      <w:r>
        <w:t xml:space="preserve"> zu leben/ </w:t>
      </w:r>
      <w:proofErr w:type="spellStart"/>
      <w:r>
        <w:t>Vund</w:t>
      </w:r>
      <w:proofErr w:type="spellEnd"/>
      <w:r>
        <w:t xml:space="preserve"> </w:t>
      </w:r>
      <w:proofErr w:type="spellStart"/>
      <w:r>
        <w:t>wölst</w:t>
      </w:r>
      <w:proofErr w:type="spellEnd"/>
      <w:r>
        <w:t xml:space="preserve"> </w:t>
      </w:r>
      <w:proofErr w:type="spellStart"/>
      <w:r>
        <w:t>vns</w:t>
      </w:r>
      <w:proofErr w:type="spellEnd"/>
      <w:r>
        <w:t xml:space="preserve"> allen nachmals </w:t>
      </w:r>
      <w:proofErr w:type="spellStart"/>
      <w:r>
        <w:t>weyter</w:t>
      </w:r>
      <w:proofErr w:type="spellEnd"/>
      <w:r>
        <w:t xml:space="preserve"> </w:t>
      </w:r>
      <w:proofErr w:type="spellStart"/>
      <w:r>
        <w:t>verleyhen</w:t>
      </w:r>
      <w:proofErr w:type="spellEnd"/>
      <w:r>
        <w:t xml:space="preserve"> </w:t>
      </w:r>
      <w:proofErr w:type="spellStart"/>
      <w:r>
        <w:t>vnd</w:t>
      </w:r>
      <w:proofErr w:type="spellEnd"/>
      <w:r>
        <w:t xml:space="preserve"> geben das </w:t>
      </w:r>
      <w:proofErr w:type="spellStart"/>
      <w:r>
        <w:t>leybliche</w:t>
      </w:r>
      <w:proofErr w:type="spellEnd"/>
      <w:r>
        <w:t xml:space="preserve"> </w:t>
      </w:r>
      <w:proofErr w:type="spellStart"/>
      <w:r>
        <w:t>brod</w:t>
      </w:r>
      <w:proofErr w:type="spellEnd"/>
      <w:r>
        <w:t xml:space="preserve"> essen </w:t>
      </w:r>
      <w:proofErr w:type="spellStart"/>
      <w:r>
        <w:t>vnd</w:t>
      </w:r>
      <w:proofErr w:type="spellEnd"/>
      <w:r>
        <w:t xml:space="preserve"> </w:t>
      </w:r>
      <w:proofErr w:type="spellStart"/>
      <w:r>
        <w:t>trincken</w:t>
      </w:r>
      <w:proofErr w:type="spellEnd"/>
      <w:r>
        <w:t xml:space="preserve">/ </w:t>
      </w:r>
      <w:proofErr w:type="spellStart"/>
      <w:r>
        <w:t>kleyder</w:t>
      </w:r>
      <w:proofErr w:type="spellEnd"/>
      <w:r>
        <w:t xml:space="preserve">/ </w:t>
      </w:r>
      <w:proofErr w:type="spellStart"/>
      <w:r>
        <w:t>hauß</w:t>
      </w:r>
      <w:proofErr w:type="spellEnd"/>
      <w:r>
        <w:t xml:space="preserve">/ hoff </w:t>
      </w:r>
      <w:proofErr w:type="spellStart"/>
      <w:r>
        <w:t>vnd</w:t>
      </w:r>
      <w:proofErr w:type="spellEnd"/>
      <w:r>
        <w:t xml:space="preserve"> gesunden </w:t>
      </w:r>
      <w:proofErr w:type="spellStart"/>
      <w:r>
        <w:t>leyb</w:t>
      </w:r>
      <w:proofErr w:type="spellEnd"/>
      <w:r>
        <w:t xml:space="preserve">/ darzu das </w:t>
      </w:r>
      <w:proofErr w:type="spellStart"/>
      <w:r>
        <w:t>getrayd</w:t>
      </w:r>
      <w:proofErr w:type="spellEnd"/>
      <w:r>
        <w:t xml:space="preserve"> im </w:t>
      </w:r>
      <w:proofErr w:type="spellStart"/>
      <w:r>
        <w:t>velde</w:t>
      </w:r>
      <w:proofErr w:type="spellEnd"/>
      <w:r>
        <w:t xml:space="preserve">/ </w:t>
      </w:r>
      <w:proofErr w:type="spellStart"/>
      <w:r>
        <w:t>vnd</w:t>
      </w:r>
      <w:proofErr w:type="spellEnd"/>
      <w:r>
        <w:t xml:space="preserve"> die </w:t>
      </w:r>
      <w:proofErr w:type="spellStart"/>
      <w:r>
        <w:t>frücht</w:t>
      </w:r>
      <w:proofErr w:type="spellEnd"/>
      <w:r>
        <w:t xml:space="preserve"> </w:t>
      </w:r>
      <w:proofErr w:type="spellStart"/>
      <w:r>
        <w:t>wol</w:t>
      </w:r>
      <w:proofErr w:type="spellEnd"/>
      <w:r>
        <w:t xml:space="preserve"> wachsen </w:t>
      </w:r>
      <w:proofErr w:type="spellStart"/>
      <w:r>
        <w:t>vnd</w:t>
      </w:r>
      <w:proofErr w:type="spellEnd"/>
      <w:r>
        <w:t xml:space="preserve"> einbringen lassen. </w:t>
      </w:r>
    </w:p>
    <w:p w14:paraId="5251014A" w14:textId="77777777" w:rsidR="00FB4AFF" w:rsidRDefault="00FB4AFF" w:rsidP="00FB4AFF">
      <w:pPr>
        <w:pStyle w:val="StandardWeb"/>
      </w:pPr>
      <w:proofErr w:type="spellStart"/>
      <w:r>
        <w:t>Fürbaß</w:t>
      </w:r>
      <w:proofErr w:type="spellEnd"/>
      <w:r>
        <w:t xml:space="preserve"> </w:t>
      </w:r>
      <w:proofErr w:type="spellStart"/>
      <w:r>
        <w:t>daheym</w:t>
      </w:r>
      <w:proofErr w:type="spellEnd"/>
      <w:r>
        <w:t xml:space="preserve"> </w:t>
      </w:r>
      <w:proofErr w:type="spellStart"/>
      <w:r>
        <w:t>wol</w:t>
      </w:r>
      <w:proofErr w:type="spellEnd"/>
      <w:r>
        <w:t xml:space="preserve"> </w:t>
      </w:r>
      <w:proofErr w:type="spellStart"/>
      <w:r>
        <w:t>haußhalten</w:t>
      </w:r>
      <w:proofErr w:type="spellEnd"/>
      <w:r>
        <w:t xml:space="preserve"> </w:t>
      </w:r>
      <w:proofErr w:type="spellStart"/>
      <w:r>
        <w:t>helffen</w:t>
      </w:r>
      <w:proofErr w:type="spellEnd"/>
      <w:r>
        <w:t xml:space="preserve">/ ein </w:t>
      </w:r>
      <w:proofErr w:type="spellStart"/>
      <w:r>
        <w:t>frummen</w:t>
      </w:r>
      <w:proofErr w:type="spellEnd"/>
      <w:r>
        <w:t xml:space="preserve"> </w:t>
      </w:r>
      <w:proofErr w:type="spellStart"/>
      <w:r>
        <w:t>herrn</w:t>
      </w:r>
      <w:proofErr w:type="spellEnd"/>
      <w:r>
        <w:t xml:space="preserve">/ </w:t>
      </w:r>
      <w:proofErr w:type="spellStart"/>
      <w:r>
        <w:t>kinder</w:t>
      </w:r>
      <w:proofErr w:type="spellEnd"/>
      <w:r>
        <w:t xml:space="preserve">/ </w:t>
      </w:r>
      <w:proofErr w:type="spellStart"/>
      <w:r>
        <w:t>vnd</w:t>
      </w:r>
      <w:proofErr w:type="spellEnd"/>
      <w:r>
        <w:t xml:space="preserve"> </w:t>
      </w:r>
      <w:proofErr w:type="spellStart"/>
      <w:r>
        <w:t>gesynde</w:t>
      </w:r>
      <w:proofErr w:type="spellEnd"/>
      <w:r>
        <w:t xml:space="preserve"> geben </w:t>
      </w:r>
      <w:proofErr w:type="spellStart"/>
      <w:r>
        <w:t>vnd</w:t>
      </w:r>
      <w:proofErr w:type="spellEnd"/>
      <w:r>
        <w:t xml:space="preserve"> erhalten/ </w:t>
      </w:r>
      <w:proofErr w:type="spellStart"/>
      <w:r>
        <w:t>vnd</w:t>
      </w:r>
      <w:proofErr w:type="spellEnd"/>
      <w:r>
        <w:t xml:space="preserve"> </w:t>
      </w:r>
      <w:proofErr w:type="spellStart"/>
      <w:r>
        <w:t>vnser</w:t>
      </w:r>
      <w:proofErr w:type="spellEnd"/>
      <w:r>
        <w:t xml:space="preserve"> </w:t>
      </w:r>
      <w:proofErr w:type="spellStart"/>
      <w:r>
        <w:t>handarbeyt</w:t>
      </w:r>
      <w:proofErr w:type="spellEnd"/>
      <w:r>
        <w:t xml:space="preserve">/ auch rathschlagen </w:t>
      </w:r>
      <w:proofErr w:type="spellStart"/>
      <w:r>
        <w:t>vnd</w:t>
      </w:r>
      <w:proofErr w:type="spellEnd"/>
      <w:r>
        <w:t xml:space="preserve"> </w:t>
      </w:r>
      <w:proofErr w:type="spellStart"/>
      <w:r>
        <w:t>regiment</w:t>
      </w:r>
      <w:proofErr w:type="spellEnd"/>
      <w:r>
        <w:t xml:space="preserve">/ </w:t>
      </w:r>
      <w:proofErr w:type="spellStart"/>
      <w:r>
        <w:t>vnd</w:t>
      </w:r>
      <w:proofErr w:type="spellEnd"/>
      <w:r>
        <w:t xml:space="preserve"> alles was wir </w:t>
      </w:r>
      <w:proofErr w:type="spellStart"/>
      <w:r>
        <w:t>zuthun</w:t>
      </w:r>
      <w:proofErr w:type="spellEnd"/>
      <w:r>
        <w:t xml:space="preserve"> haben/ </w:t>
      </w:r>
      <w:proofErr w:type="spellStart"/>
      <w:r>
        <w:t>gedeyen</w:t>
      </w:r>
      <w:proofErr w:type="spellEnd"/>
      <w:r>
        <w:t xml:space="preserve"> </w:t>
      </w:r>
      <w:proofErr w:type="spellStart"/>
      <w:r>
        <w:t>vnd</w:t>
      </w:r>
      <w:proofErr w:type="spellEnd"/>
      <w:r>
        <w:t xml:space="preserve"> </w:t>
      </w:r>
      <w:proofErr w:type="spellStart"/>
      <w:r>
        <w:t>wol</w:t>
      </w:r>
      <w:proofErr w:type="spellEnd"/>
      <w:r>
        <w:t xml:space="preserve"> geraten lassen/ </w:t>
      </w:r>
      <w:proofErr w:type="spellStart"/>
      <w:r>
        <w:t>Trewe</w:t>
      </w:r>
      <w:proofErr w:type="spellEnd"/>
      <w:r>
        <w:t xml:space="preserve"> </w:t>
      </w:r>
      <w:proofErr w:type="spellStart"/>
      <w:r>
        <w:t>nachpawren</w:t>
      </w:r>
      <w:proofErr w:type="spellEnd"/>
      <w:r>
        <w:t xml:space="preserve"> </w:t>
      </w:r>
      <w:proofErr w:type="spellStart"/>
      <w:r>
        <w:t>vnd</w:t>
      </w:r>
      <w:proofErr w:type="spellEnd"/>
      <w:r>
        <w:t xml:space="preserve"> gute freunde bescheren/ auch sie </w:t>
      </w:r>
      <w:proofErr w:type="spellStart"/>
      <w:r>
        <w:t>vnd</w:t>
      </w:r>
      <w:proofErr w:type="spellEnd"/>
      <w:r>
        <w:t xml:space="preserve"> </w:t>
      </w:r>
      <w:proofErr w:type="spellStart"/>
      <w:r>
        <w:t>vns</w:t>
      </w:r>
      <w:proofErr w:type="spellEnd"/>
      <w:r>
        <w:t xml:space="preserve"> alle behüten vor </w:t>
      </w:r>
      <w:proofErr w:type="spellStart"/>
      <w:r>
        <w:t>allerley</w:t>
      </w:r>
      <w:proofErr w:type="spellEnd"/>
      <w:r>
        <w:t xml:space="preserve"> schaden der </w:t>
      </w:r>
      <w:proofErr w:type="spellStart"/>
      <w:r>
        <w:t>seelen</w:t>
      </w:r>
      <w:proofErr w:type="spellEnd"/>
      <w:r>
        <w:t xml:space="preserve">/ </w:t>
      </w:r>
      <w:proofErr w:type="spellStart"/>
      <w:r>
        <w:t>leybs</w:t>
      </w:r>
      <w:proofErr w:type="spellEnd"/>
      <w:r>
        <w:t xml:space="preserve"> </w:t>
      </w:r>
      <w:proofErr w:type="spellStart"/>
      <w:r>
        <w:t>vnnd</w:t>
      </w:r>
      <w:proofErr w:type="spellEnd"/>
      <w:r>
        <w:t xml:space="preserve"> </w:t>
      </w:r>
      <w:proofErr w:type="spellStart"/>
      <w:r>
        <w:t>narung</w:t>
      </w:r>
      <w:proofErr w:type="spellEnd"/>
      <w:r>
        <w:t xml:space="preserve">/ Auch für </w:t>
      </w:r>
      <w:proofErr w:type="spellStart"/>
      <w:r>
        <w:t>vngewitter</w:t>
      </w:r>
      <w:proofErr w:type="spellEnd"/>
      <w:r>
        <w:t xml:space="preserve">/ </w:t>
      </w:r>
      <w:proofErr w:type="spellStart"/>
      <w:r>
        <w:t>habel</w:t>
      </w:r>
      <w:proofErr w:type="spellEnd"/>
      <w:r>
        <w:t xml:space="preserve">/ </w:t>
      </w:r>
      <w:proofErr w:type="spellStart"/>
      <w:r>
        <w:t>feüer</w:t>
      </w:r>
      <w:proofErr w:type="spellEnd"/>
      <w:r>
        <w:t xml:space="preserve">/ </w:t>
      </w:r>
      <w:proofErr w:type="spellStart"/>
      <w:r>
        <w:t>wasser</w:t>
      </w:r>
      <w:proofErr w:type="spellEnd"/>
      <w:r>
        <w:t xml:space="preserve">/ </w:t>
      </w:r>
      <w:proofErr w:type="spellStart"/>
      <w:r>
        <w:t>gifft</w:t>
      </w:r>
      <w:proofErr w:type="spellEnd"/>
      <w:r>
        <w:t xml:space="preserve">/ </w:t>
      </w:r>
      <w:proofErr w:type="spellStart"/>
      <w:r>
        <w:t>pestilentz</w:t>
      </w:r>
      <w:proofErr w:type="spellEnd"/>
      <w:r>
        <w:t xml:space="preserve">/ </w:t>
      </w:r>
      <w:proofErr w:type="spellStart"/>
      <w:r>
        <w:t>viehe</w:t>
      </w:r>
      <w:proofErr w:type="spellEnd"/>
      <w:r>
        <w:t xml:space="preserve"> sterben/ krieg </w:t>
      </w:r>
      <w:proofErr w:type="spellStart"/>
      <w:r>
        <w:t>vnnd</w:t>
      </w:r>
      <w:proofErr w:type="spellEnd"/>
      <w:r>
        <w:t xml:space="preserve"> </w:t>
      </w:r>
      <w:proofErr w:type="spellStart"/>
      <w:r>
        <w:t>blutuergiessenn</w:t>
      </w:r>
      <w:proofErr w:type="spellEnd"/>
      <w:r>
        <w:t xml:space="preserve">/ </w:t>
      </w:r>
      <w:proofErr w:type="spellStart"/>
      <w:r>
        <w:t>theürer</w:t>
      </w:r>
      <w:proofErr w:type="spellEnd"/>
      <w:r>
        <w:t xml:space="preserve"> </w:t>
      </w:r>
      <w:proofErr w:type="spellStart"/>
      <w:r>
        <w:t>zeyt</w:t>
      </w:r>
      <w:proofErr w:type="spellEnd"/>
      <w:r>
        <w:t xml:space="preserve">/ </w:t>
      </w:r>
      <w:proofErr w:type="spellStart"/>
      <w:r>
        <w:t>schedlichen</w:t>
      </w:r>
      <w:proofErr w:type="spellEnd"/>
      <w:r>
        <w:t xml:space="preserve"> </w:t>
      </w:r>
      <w:proofErr w:type="spellStart"/>
      <w:r>
        <w:t>thieren</w:t>
      </w:r>
      <w:proofErr w:type="spellEnd"/>
      <w:r>
        <w:t xml:space="preserve">/ </w:t>
      </w:r>
      <w:proofErr w:type="spellStart"/>
      <w:r>
        <w:t>vnnd</w:t>
      </w:r>
      <w:proofErr w:type="spellEnd"/>
      <w:r>
        <w:t xml:space="preserve"> allen bösen </w:t>
      </w:r>
      <w:proofErr w:type="spellStart"/>
      <w:r>
        <w:t>fellen</w:t>
      </w:r>
      <w:proofErr w:type="spellEnd"/>
      <w:r>
        <w:t xml:space="preserve"> </w:t>
      </w:r>
      <w:proofErr w:type="spellStart"/>
      <w:r>
        <w:t>vnd</w:t>
      </w:r>
      <w:proofErr w:type="spellEnd"/>
      <w:r>
        <w:t xml:space="preserve"> </w:t>
      </w:r>
      <w:proofErr w:type="spellStart"/>
      <w:r>
        <w:t>leüten</w:t>
      </w:r>
      <w:proofErr w:type="spellEnd"/>
      <w:r>
        <w:t xml:space="preserve">/ </w:t>
      </w:r>
      <w:proofErr w:type="spellStart"/>
      <w:r>
        <w:rPr>
          <w:rStyle w:val="Fett"/>
        </w:rPr>
        <w:t>Vnd</w:t>
      </w:r>
      <w:proofErr w:type="spellEnd"/>
      <w:r>
        <w:rPr>
          <w:rStyle w:val="Fett"/>
        </w:rPr>
        <w:t xml:space="preserve"> verlasse </w:t>
      </w:r>
      <w:proofErr w:type="spellStart"/>
      <w:r>
        <w:rPr>
          <w:rStyle w:val="Fett"/>
        </w:rPr>
        <w:t>vns</w:t>
      </w:r>
      <w:proofErr w:type="spellEnd"/>
      <w:r>
        <w:rPr>
          <w:rStyle w:val="Fett"/>
        </w:rPr>
        <w:t xml:space="preserve"> </w:t>
      </w:r>
      <w:proofErr w:type="spellStart"/>
      <w:r>
        <w:rPr>
          <w:rStyle w:val="Fett"/>
        </w:rPr>
        <w:t>vnsere</w:t>
      </w:r>
      <w:proofErr w:type="spellEnd"/>
      <w:r>
        <w:rPr>
          <w:rStyle w:val="Fett"/>
        </w:rPr>
        <w:t xml:space="preserve"> schuld/ als wir verlassen </w:t>
      </w:r>
      <w:proofErr w:type="spellStart"/>
      <w:r>
        <w:rPr>
          <w:rStyle w:val="Fett"/>
        </w:rPr>
        <w:t>vnnsern</w:t>
      </w:r>
      <w:proofErr w:type="spellEnd"/>
      <w:r>
        <w:rPr>
          <w:rStyle w:val="Fett"/>
        </w:rPr>
        <w:t xml:space="preserve"> </w:t>
      </w:r>
      <w:proofErr w:type="spellStart"/>
      <w:r>
        <w:rPr>
          <w:rStyle w:val="Fett"/>
        </w:rPr>
        <w:t>schuldigern</w:t>
      </w:r>
      <w:proofErr w:type="spellEnd"/>
      <w:r>
        <w:t xml:space="preserve">/ Denn mein lieber Vater/ wie </w:t>
      </w:r>
      <w:proofErr w:type="spellStart"/>
      <w:r>
        <w:t>wol</w:t>
      </w:r>
      <w:proofErr w:type="spellEnd"/>
      <w:r>
        <w:t xml:space="preserve"> ich </w:t>
      </w:r>
      <w:proofErr w:type="spellStart"/>
      <w:r>
        <w:t>weyß</w:t>
      </w:r>
      <w:proofErr w:type="spellEnd"/>
      <w:r>
        <w:t xml:space="preserve">/ das du lang vor meinem bitten/ mir meine </w:t>
      </w:r>
      <w:proofErr w:type="spellStart"/>
      <w:r>
        <w:t>sünd</w:t>
      </w:r>
      <w:proofErr w:type="spellEnd"/>
      <w:r>
        <w:t xml:space="preserve"> vergeben hast/ </w:t>
      </w:r>
      <w:proofErr w:type="spellStart"/>
      <w:r>
        <w:t>Vnd</w:t>
      </w:r>
      <w:proofErr w:type="spellEnd"/>
      <w:r>
        <w:t xml:space="preserve"> </w:t>
      </w:r>
      <w:proofErr w:type="spellStart"/>
      <w:r>
        <w:t>auß</w:t>
      </w:r>
      <w:proofErr w:type="spellEnd"/>
      <w:r>
        <w:t xml:space="preserve"> dem/ das du mir das </w:t>
      </w:r>
      <w:proofErr w:type="spellStart"/>
      <w:r>
        <w:t>Euangelium</w:t>
      </w:r>
      <w:proofErr w:type="spellEnd"/>
      <w:r>
        <w:t xml:space="preserve">/ </w:t>
      </w:r>
      <w:proofErr w:type="spellStart"/>
      <w:r>
        <w:t>welliches</w:t>
      </w:r>
      <w:proofErr w:type="spellEnd"/>
      <w:r>
        <w:t xml:space="preserve"> </w:t>
      </w:r>
      <w:proofErr w:type="spellStart"/>
      <w:r>
        <w:t>eytel</w:t>
      </w:r>
      <w:proofErr w:type="spellEnd"/>
      <w:r>
        <w:t xml:space="preserve"> </w:t>
      </w:r>
      <w:proofErr w:type="spellStart"/>
      <w:r>
        <w:t>vergebung</w:t>
      </w:r>
      <w:proofErr w:type="spellEnd"/>
      <w:r>
        <w:t xml:space="preserve"> der </w:t>
      </w:r>
      <w:proofErr w:type="spellStart"/>
      <w:r>
        <w:t>sünden</w:t>
      </w:r>
      <w:proofErr w:type="spellEnd"/>
      <w:r>
        <w:t xml:space="preserve"> ist/ </w:t>
      </w:r>
      <w:proofErr w:type="spellStart"/>
      <w:r>
        <w:t>gnedigklich</w:t>
      </w:r>
      <w:proofErr w:type="spellEnd"/>
      <w:r>
        <w:t xml:space="preserve"> </w:t>
      </w:r>
      <w:proofErr w:type="spellStart"/>
      <w:r>
        <w:t>geschanckt</w:t>
      </w:r>
      <w:proofErr w:type="spellEnd"/>
      <w:r>
        <w:t xml:space="preserve">/ ehe ich </w:t>
      </w:r>
      <w:proofErr w:type="spellStart"/>
      <w:r>
        <w:t>darumb</w:t>
      </w:r>
      <w:proofErr w:type="spellEnd"/>
      <w:r>
        <w:t xml:space="preserve"> gebeten/ oder </w:t>
      </w:r>
      <w:proofErr w:type="spellStart"/>
      <w:r>
        <w:t>yemals</w:t>
      </w:r>
      <w:proofErr w:type="spellEnd"/>
      <w:r>
        <w:t xml:space="preserve"> darnach </w:t>
      </w:r>
      <w:proofErr w:type="spellStart"/>
      <w:r>
        <w:t>gesunnen</w:t>
      </w:r>
      <w:proofErr w:type="spellEnd"/>
      <w:r>
        <w:t xml:space="preserve"> hab/ welche </w:t>
      </w:r>
      <w:proofErr w:type="spellStart"/>
      <w:r>
        <w:t>vergebung</w:t>
      </w:r>
      <w:proofErr w:type="spellEnd"/>
      <w:r>
        <w:t xml:space="preserve"> ich denn </w:t>
      </w:r>
      <w:proofErr w:type="spellStart"/>
      <w:r>
        <w:t>gantz</w:t>
      </w:r>
      <w:proofErr w:type="spellEnd"/>
      <w:r>
        <w:t xml:space="preserve"> </w:t>
      </w:r>
      <w:proofErr w:type="spellStart"/>
      <w:r>
        <w:t>wol</w:t>
      </w:r>
      <w:proofErr w:type="spellEnd"/>
      <w:r>
        <w:t xml:space="preserve"> erkenne/ sage dir auch den höchsten </w:t>
      </w:r>
      <w:proofErr w:type="spellStart"/>
      <w:r>
        <w:t>dancke</w:t>
      </w:r>
      <w:proofErr w:type="spellEnd"/>
      <w:r>
        <w:t xml:space="preserve">. </w:t>
      </w:r>
    </w:p>
    <w:p w14:paraId="08AB56A5" w14:textId="77777777" w:rsidR="00FB4AFF" w:rsidRDefault="00FB4AFF" w:rsidP="00FB4AFF">
      <w:pPr>
        <w:pStyle w:val="StandardWeb"/>
      </w:pPr>
      <w:r>
        <w:t xml:space="preserve">Weyl ich aber </w:t>
      </w:r>
      <w:proofErr w:type="spellStart"/>
      <w:r>
        <w:t>weyß</w:t>
      </w:r>
      <w:proofErr w:type="spellEnd"/>
      <w:r>
        <w:t xml:space="preserve">/ mein/ als eines </w:t>
      </w:r>
      <w:proofErr w:type="spellStart"/>
      <w:r>
        <w:t>menschen</w:t>
      </w:r>
      <w:proofErr w:type="spellEnd"/>
      <w:r>
        <w:t xml:space="preserve"> </w:t>
      </w:r>
      <w:proofErr w:type="spellStart"/>
      <w:r>
        <w:t>strauchels</w:t>
      </w:r>
      <w:proofErr w:type="spellEnd"/>
      <w:r>
        <w:t xml:space="preserve">/ </w:t>
      </w:r>
      <w:proofErr w:type="spellStart"/>
      <w:r>
        <w:t>vnd</w:t>
      </w:r>
      <w:proofErr w:type="spellEnd"/>
      <w:r>
        <w:t xml:space="preserve"> </w:t>
      </w:r>
      <w:proofErr w:type="spellStart"/>
      <w:r>
        <w:t>teglichs</w:t>
      </w:r>
      <w:proofErr w:type="spellEnd"/>
      <w:r>
        <w:t xml:space="preserve"> fallen/ </w:t>
      </w:r>
      <w:proofErr w:type="spellStart"/>
      <w:r>
        <w:t>vnd</w:t>
      </w:r>
      <w:proofErr w:type="spellEnd"/>
      <w:r>
        <w:t xml:space="preserve"> das sich mein </w:t>
      </w:r>
      <w:proofErr w:type="spellStart"/>
      <w:r>
        <w:t>fleysch</w:t>
      </w:r>
      <w:proofErr w:type="spellEnd"/>
      <w:r>
        <w:t xml:space="preserve"> </w:t>
      </w:r>
      <w:proofErr w:type="spellStart"/>
      <w:r>
        <w:t>ymmerdar</w:t>
      </w:r>
      <w:proofErr w:type="spellEnd"/>
      <w:r>
        <w:t xml:space="preserve"> </w:t>
      </w:r>
      <w:proofErr w:type="spellStart"/>
      <w:r>
        <w:t>vnd</w:t>
      </w:r>
      <w:proofErr w:type="spellEnd"/>
      <w:r>
        <w:t xml:space="preserve"> </w:t>
      </w:r>
      <w:proofErr w:type="spellStart"/>
      <w:r>
        <w:t>stettigs</w:t>
      </w:r>
      <w:proofErr w:type="spellEnd"/>
      <w:r>
        <w:t xml:space="preserve"> reget/ mit bösen </w:t>
      </w:r>
      <w:proofErr w:type="spellStart"/>
      <w:r>
        <w:t>lüsten</w:t>
      </w:r>
      <w:proofErr w:type="spellEnd"/>
      <w:r>
        <w:t xml:space="preserve"> </w:t>
      </w:r>
      <w:proofErr w:type="spellStart"/>
      <w:r>
        <w:t>vnd</w:t>
      </w:r>
      <w:proofErr w:type="spellEnd"/>
      <w:r>
        <w:t xml:space="preserve"> </w:t>
      </w:r>
      <w:proofErr w:type="spellStart"/>
      <w:r>
        <w:t>tücken</w:t>
      </w:r>
      <w:proofErr w:type="spellEnd"/>
      <w:r>
        <w:t xml:space="preserve">/ derhalben ich </w:t>
      </w:r>
      <w:proofErr w:type="spellStart"/>
      <w:r>
        <w:t>teglich</w:t>
      </w:r>
      <w:proofErr w:type="spellEnd"/>
      <w:r>
        <w:t xml:space="preserve"> mit </w:t>
      </w:r>
      <w:proofErr w:type="spellStart"/>
      <w:r>
        <w:t>wortten</w:t>
      </w:r>
      <w:proofErr w:type="spellEnd"/>
      <w:r>
        <w:t xml:space="preserve"> </w:t>
      </w:r>
      <w:proofErr w:type="spellStart"/>
      <w:r>
        <w:t>vnd</w:t>
      </w:r>
      <w:proofErr w:type="spellEnd"/>
      <w:r>
        <w:t xml:space="preserve"> </w:t>
      </w:r>
      <w:proofErr w:type="spellStart"/>
      <w:r>
        <w:t>wercken</w:t>
      </w:r>
      <w:proofErr w:type="spellEnd"/>
      <w:r>
        <w:t xml:space="preserve">/ thun </w:t>
      </w:r>
      <w:proofErr w:type="spellStart"/>
      <w:r>
        <w:t>vnnd</w:t>
      </w:r>
      <w:proofErr w:type="spellEnd"/>
      <w:r>
        <w:t xml:space="preserve"> lassen/ sündige/ dadurch denn mein gewissen zu </w:t>
      </w:r>
      <w:proofErr w:type="spellStart"/>
      <w:r>
        <w:t>vnfride</w:t>
      </w:r>
      <w:proofErr w:type="spellEnd"/>
      <w:r>
        <w:t xml:space="preserve"> </w:t>
      </w:r>
      <w:proofErr w:type="spellStart"/>
      <w:r>
        <w:t>kumbt</w:t>
      </w:r>
      <w:proofErr w:type="spellEnd"/>
      <w:r>
        <w:t xml:space="preserve">/ </w:t>
      </w:r>
      <w:proofErr w:type="spellStart"/>
      <w:r>
        <w:t>darumb</w:t>
      </w:r>
      <w:proofErr w:type="spellEnd"/>
      <w:r>
        <w:t xml:space="preserve"> ich mich für deinen </w:t>
      </w:r>
      <w:proofErr w:type="spellStart"/>
      <w:r>
        <w:t>zorn</w:t>
      </w:r>
      <w:proofErr w:type="spellEnd"/>
      <w:r>
        <w:t xml:space="preserve"> </w:t>
      </w:r>
      <w:proofErr w:type="spellStart"/>
      <w:r>
        <w:t>förcht</w:t>
      </w:r>
      <w:proofErr w:type="spellEnd"/>
      <w:r>
        <w:t xml:space="preserve">/ </w:t>
      </w:r>
      <w:proofErr w:type="spellStart"/>
      <w:r>
        <w:t>WEyl</w:t>
      </w:r>
      <w:proofErr w:type="spellEnd"/>
      <w:r>
        <w:t xml:space="preserve"> mir dann </w:t>
      </w:r>
      <w:proofErr w:type="spellStart"/>
      <w:r>
        <w:t>vnmüglich</w:t>
      </w:r>
      <w:proofErr w:type="spellEnd"/>
      <w:r>
        <w:t xml:space="preserve"> ist/ on dein </w:t>
      </w:r>
      <w:proofErr w:type="spellStart"/>
      <w:r>
        <w:t>gnad</w:t>
      </w:r>
      <w:proofErr w:type="spellEnd"/>
      <w:r>
        <w:t xml:space="preserve"> </w:t>
      </w:r>
      <w:proofErr w:type="spellStart"/>
      <w:r>
        <w:t>vnd</w:t>
      </w:r>
      <w:proofErr w:type="spellEnd"/>
      <w:r>
        <w:t xml:space="preserve"> </w:t>
      </w:r>
      <w:proofErr w:type="spellStart"/>
      <w:r>
        <w:t>teglichs</w:t>
      </w:r>
      <w:proofErr w:type="spellEnd"/>
      <w:r>
        <w:t xml:space="preserve"> vergeben/ auch on dein </w:t>
      </w:r>
      <w:proofErr w:type="spellStart"/>
      <w:r>
        <w:t>hilff</w:t>
      </w:r>
      <w:proofErr w:type="spellEnd"/>
      <w:r>
        <w:t xml:space="preserve">/ den </w:t>
      </w:r>
      <w:proofErr w:type="spellStart"/>
      <w:r>
        <w:t>sünden</w:t>
      </w:r>
      <w:proofErr w:type="spellEnd"/>
      <w:r>
        <w:t xml:space="preserve"> abzustehen. </w:t>
      </w:r>
    </w:p>
    <w:p w14:paraId="30279FF4" w14:textId="77777777" w:rsidR="00FB4AFF" w:rsidRDefault="00FB4AFF" w:rsidP="00FB4AFF">
      <w:pPr>
        <w:pStyle w:val="StandardWeb"/>
      </w:pPr>
      <w:r>
        <w:t xml:space="preserve">So bitt ich dich lieber Herr/ </w:t>
      </w:r>
      <w:proofErr w:type="spellStart"/>
      <w:r>
        <w:t>gnediger</w:t>
      </w:r>
      <w:proofErr w:type="spellEnd"/>
      <w:r>
        <w:t xml:space="preserve"> Vater/ </w:t>
      </w:r>
      <w:proofErr w:type="spellStart"/>
      <w:r>
        <w:t>wölst</w:t>
      </w:r>
      <w:proofErr w:type="spellEnd"/>
      <w:r>
        <w:t xml:space="preserve"> mir </w:t>
      </w:r>
      <w:proofErr w:type="spellStart"/>
      <w:r>
        <w:t>einpflantzen</w:t>
      </w:r>
      <w:proofErr w:type="spellEnd"/>
      <w:r>
        <w:t xml:space="preserve">/ das ich deiner </w:t>
      </w:r>
      <w:proofErr w:type="spellStart"/>
      <w:r>
        <w:t>vergebung</w:t>
      </w:r>
      <w:proofErr w:type="spellEnd"/>
      <w:r>
        <w:t xml:space="preserve"> </w:t>
      </w:r>
      <w:proofErr w:type="spellStart"/>
      <w:r>
        <w:t>nymmer</w:t>
      </w:r>
      <w:proofErr w:type="spellEnd"/>
      <w:r>
        <w:t xml:space="preserve"> </w:t>
      </w:r>
      <w:proofErr w:type="spellStart"/>
      <w:r>
        <w:t>mer</w:t>
      </w:r>
      <w:proofErr w:type="spellEnd"/>
      <w:r>
        <w:t xml:space="preserve"> vergesse/ </w:t>
      </w:r>
      <w:proofErr w:type="spellStart"/>
      <w:r>
        <w:t>sunder</w:t>
      </w:r>
      <w:proofErr w:type="spellEnd"/>
      <w:r>
        <w:t xml:space="preserve"> mich </w:t>
      </w:r>
      <w:proofErr w:type="spellStart"/>
      <w:r>
        <w:t>stett</w:t>
      </w:r>
      <w:proofErr w:type="spellEnd"/>
      <w:r>
        <w:t xml:space="preserve"> </w:t>
      </w:r>
      <w:proofErr w:type="spellStart"/>
      <w:r>
        <w:t>vnnd</w:t>
      </w:r>
      <w:proofErr w:type="spellEnd"/>
      <w:r>
        <w:t xml:space="preserve"> fest daran erhalte/ </w:t>
      </w:r>
      <w:proofErr w:type="spellStart"/>
      <w:r>
        <w:t>Vnd</w:t>
      </w:r>
      <w:proofErr w:type="spellEnd"/>
      <w:r>
        <w:t xml:space="preserve"> </w:t>
      </w:r>
      <w:proofErr w:type="spellStart"/>
      <w:r>
        <w:t>wölst</w:t>
      </w:r>
      <w:proofErr w:type="spellEnd"/>
      <w:r>
        <w:t xml:space="preserve"> </w:t>
      </w:r>
      <w:proofErr w:type="spellStart"/>
      <w:r>
        <w:t>nit</w:t>
      </w:r>
      <w:proofErr w:type="spellEnd"/>
      <w:r>
        <w:t xml:space="preserve"> ansehen mein </w:t>
      </w:r>
      <w:proofErr w:type="spellStart"/>
      <w:r>
        <w:t>sünde</w:t>
      </w:r>
      <w:proofErr w:type="spellEnd"/>
      <w:r>
        <w:t xml:space="preserve">/ </w:t>
      </w:r>
      <w:proofErr w:type="spellStart"/>
      <w:r>
        <w:t>vnd</w:t>
      </w:r>
      <w:proofErr w:type="spellEnd"/>
      <w:r>
        <w:t xml:space="preserve"> mir </w:t>
      </w:r>
      <w:proofErr w:type="spellStart"/>
      <w:r>
        <w:t>fürhalten</w:t>
      </w:r>
      <w:proofErr w:type="spellEnd"/>
      <w:r>
        <w:t xml:space="preserve"> was ich </w:t>
      </w:r>
      <w:proofErr w:type="spellStart"/>
      <w:r>
        <w:t>teglichs</w:t>
      </w:r>
      <w:proofErr w:type="spellEnd"/>
      <w:r>
        <w:t xml:space="preserve"> verdiene/ </w:t>
      </w:r>
      <w:proofErr w:type="spellStart"/>
      <w:r>
        <w:t>sunder</w:t>
      </w:r>
      <w:proofErr w:type="spellEnd"/>
      <w:r>
        <w:t xml:space="preserve"> mit </w:t>
      </w:r>
      <w:proofErr w:type="spellStart"/>
      <w:r>
        <w:t>gnaden</w:t>
      </w:r>
      <w:proofErr w:type="spellEnd"/>
      <w:r>
        <w:t xml:space="preserve"> gegen mir handeln/ </w:t>
      </w:r>
      <w:proofErr w:type="spellStart"/>
      <w:r>
        <w:t>vnd</w:t>
      </w:r>
      <w:proofErr w:type="spellEnd"/>
      <w:r>
        <w:t xml:space="preserve"> vergeben/ wie du denn </w:t>
      </w:r>
      <w:proofErr w:type="spellStart"/>
      <w:r>
        <w:t>verheyssen</w:t>
      </w:r>
      <w:proofErr w:type="spellEnd"/>
      <w:r>
        <w:t xml:space="preserve"> hast/ </w:t>
      </w:r>
      <w:proofErr w:type="spellStart"/>
      <w:r>
        <w:t>vnnd</w:t>
      </w:r>
      <w:proofErr w:type="spellEnd"/>
      <w:r>
        <w:t xml:space="preserve"> also ein </w:t>
      </w:r>
      <w:proofErr w:type="spellStart"/>
      <w:r>
        <w:t>fröliches</w:t>
      </w:r>
      <w:proofErr w:type="spellEnd"/>
      <w:r>
        <w:t xml:space="preserve">/ </w:t>
      </w:r>
      <w:proofErr w:type="spellStart"/>
      <w:r>
        <w:t>vnuerzagtes</w:t>
      </w:r>
      <w:proofErr w:type="spellEnd"/>
      <w:r>
        <w:t xml:space="preserve"> gewissen </w:t>
      </w:r>
      <w:proofErr w:type="spellStart"/>
      <w:r>
        <w:t>verleyhen</w:t>
      </w:r>
      <w:proofErr w:type="spellEnd"/>
      <w:r>
        <w:t xml:space="preserve">/ für dir zustehen </w:t>
      </w:r>
      <w:proofErr w:type="spellStart"/>
      <w:r>
        <w:t>vnd</w:t>
      </w:r>
      <w:proofErr w:type="spellEnd"/>
      <w:r>
        <w:t xml:space="preserve"> zu bitten. </w:t>
      </w:r>
    </w:p>
    <w:p w14:paraId="7B302D54" w14:textId="77777777" w:rsidR="00FB4AFF" w:rsidRDefault="00FB4AFF" w:rsidP="00FB4AFF">
      <w:pPr>
        <w:pStyle w:val="StandardWeb"/>
      </w:pPr>
      <w:r>
        <w:t xml:space="preserve">Das du mir auch deinen </w:t>
      </w:r>
      <w:proofErr w:type="spellStart"/>
      <w:r>
        <w:t>geyst</w:t>
      </w:r>
      <w:proofErr w:type="spellEnd"/>
      <w:r>
        <w:t xml:space="preserve"> der </w:t>
      </w:r>
      <w:proofErr w:type="spellStart"/>
      <w:r>
        <w:t>weyßheyt</w:t>
      </w:r>
      <w:proofErr w:type="spellEnd"/>
      <w:r>
        <w:t xml:space="preserve"> </w:t>
      </w:r>
      <w:proofErr w:type="spellStart"/>
      <w:r>
        <w:t>mitteylen</w:t>
      </w:r>
      <w:proofErr w:type="spellEnd"/>
      <w:r>
        <w:t xml:space="preserve"> </w:t>
      </w:r>
      <w:proofErr w:type="spellStart"/>
      <w:r>
        <w:t>wölst</w:t>
      </w:r>
      <w:proofErr w:type="spellEnd"/>
      <w:r>
        <w:t xml:space="preserve">/ damit ich hie </w:t>
      </w:r>
      <w:proofErr w:type="spellStart"/>
      <w:r>
        <w:t>nit</w:t>
      </w:r>
      <w:proofErr w:type="spellEnd"/>
      <w:r>
        <w:t xml:space="preserve"> wider mich selbst bitte/ </w:t>
      </w:r>
      <w:proofErr w:type="spellStart"/>
      <w:r>
        <w:t>weyl</w:t>
      </w:r>
      <w:proofErr w:type="spellEnd"/>
      <w:r>
        <w:t xml:space="preserve"> du mir </w:t>
      </w:r>
      <w:proofErr w:type="spellStart"/>
      <w:r>
        <w:t>vergebung</w:t>
      </w:r>
      <w:proofErr w:type="spellEnd"/>
      <w:r>
        <w:t xml:space="preserve"> zugesagt/ so ferne ich meinem </w:t>
      </w:r>
      <w:proofErr w:type="spellStart"/>
      <w:r>
        <w:t>nechsten</w:t>
      </w:r>
      <w:proofErr w:type="spellEnd"/>
      <w:r>
        <w:t xml:space="preserve"> auch vergeben würd/ </w:t>
      </w:r>
      <w:proofErr w:type="spellStart"/>
      <w:r>
        <w:t>vnd</w:t>
      </w:r>
      <w:proofErr w:type="spellEnd"/>
      <w:r>
        <w:t xml:space="preserve"> aber meinem bösen </w:t>
      </w:r>
      <w:proofErr w:type="spellStart"/>
      <w:r>
        <w:t>fleisch</w:t>
      </w:r>
      <w:proofErr w:type="spellEnd"/>
      <w:r>
        <w:t xml:space="preserve"> dem </w:t>
      </w:r>
      <w:proofErr w:type="spellStart"/>
      <w:r>
        <w:t>nechsten</w:t>
      </w:r>
      <w:proofErr w:type="spellEnd"/>
      <w:r>
        <w:t xml:space="preserve"> </w:t>
      </w:r>
      <w:proofErr w:type="spellStart"/>
      <w:r>
        <w:t>zuuergeben</w:t>
      </w:r>
      <w:proofErr w:type="spellEnd"/>
      <w:r>
        <w:t xml:space="preserve">/ on deine </w:t>
      </w:r>
      <w:proofErr w:type="spellStart"/>
      <w:r>
        <w:t>gnade</w:t>
      </w:r>
      <w:proofErr w:type="spellEnd"/>
      <w:r>
        <w:t xml:space="preserve"> auch </w:t>
      </w:r>
      <w:proofErr w:type="spellStart"/>
      <w:r>
        <w:t>vnmüglich</w:t>
      </w:r>
      <w:proofErr w:type="spellEnd"/>
      <w:r>
        <w:t xml:space="preserve">. </w:t>
      </w:r>
    </w:p>
    <w:p w14:paraId="0247D99E" w14:textId="77777777" w:rsidR="00FB4AFF" w:rsidRDefault="00FB4AFF" w:rsidP="00FB4AFF">
      <w:pPr>
        <w:pStyle w:val="StandardWeb"/>
      </w:pPr>
      <w:r>
        <w:t xml:space="preserve">Bitt ich dich/ das du mir durch deinen </w:t>
      </w:r>
      <w:proofErr w:type="spellStart"/>
      <w:r>
        <w:t>geyst</w:t>
      </w:r>
      <w:proofErr w:type="spellEnd"/>
      <w:r>
        <w:t xml:space="preserve"> der </w:t>
      </w:r>
      <w:proofErr w:type="spellStart"/>
      <w:r>
        <w:t>weyßheit</w:t>
      </w:r>
      <w:proofErr w:type="spellEnd"/>
      <w:r>
        <w:t xml:space="preserve">/ </w:t>
      </w:r>
      <w:proofErr w:type="spellStart"/>
      <w:r>
        <w:t>verleyhen</w:t>
      </w:r>
      <w:proofErr w:type="spellEnd"/>
      <w:r>
        <w:t xml:space="preserve"> </w:t>
      </w:r>
      <w:proofErr w:type="spellStart"/>
      <w:r>
        <w:t>wölst</w:t>
      </w:r>
      <w:proofErr w:type="spellEnd"/>
      <w:r>
        <w:t xml:space="preserve">/ das ich </w:t>
      </w:r>
      <w:proofErr w:type="spellStart"/>
      <w:r>
        <w:t>willigklich</w:t>
      </w:r>
      <w:proofErr w:type="spellEnd"/>
      <w:r>
        <w:t xml:space="preserve"> </w:t>
      </w:r>
      <w:proofErr w:type="spellStart"/>
      <w:r>
        <w:t>vnd</w:t>
      </w:r>
      <w:proofErr w:type="spellEnd"/>
      <w:r>
        <w:t xml:space="preserve"> gerne/ </w:t>
      </w:r>
      <w:proofErr w:type="spellStart"/>
      <w:r>
        <w:t>nit</w:t>
      </w:r>
      <w:proofErr w:type="spellEnd"/>
      <w:r>
        <w:t xml:space="preserve"> allein meinem </w:t>
      </w:r>
      <w:proofErr w:type="spellStart"/>
      <w:r>
        <w:t>nechsten</w:t>
      </w:r>
      <w:proofErr w:type="spellEnd"/>
      <w:r>
        <w:t xml:space="preserve">/ alles was sie wider mich handeln </w:t>
      </w:r>
      <w:proofErr w:type="spellStart"/>
      <w:r>
        <w:t>vnnd</w:t>
      </w:r>
      <w:proofErr w:type="spellEnd"/>
      <w:r>
        <w:t xml:space="preserve"> thun/ vergebe/ </w:t>
      </w:r>
      <w:proofErr w:type="spellStart"/>
      <w:r>
        <w:t>sunder</w:t>
      </w:r>
      <w:proofErr w:type="spellEnd"/>
      <w:r>
        <w:t xml:space="preserve"> auch </w:t>
      </w:r>
      <w:proofErr w:type="spellStart"/>
      <w:r>
        <w:t>jnen</w:t>
      </w:r>
      <w:proofErr w:type="spellEnd"/>
      <w:r>
        <w:t xml:space="preserve"> diene/ </w:t>
      </w:r>
      <w:proofErr w:type="spellStart"/>
      <w:r>
        <w:t>vnd</w:t>
      </w:r>
      <w:proofErr w:type="spellEnd"/>
      <w:r>
        <w:t xml:space="preserve"> alles </w:t>
      </w:r>
      <w:proofErr w:type="spellStart"/>
      <w:r>
        <w:t>gutte</w:t>
      </w:r>
      <w:proofErr w:type="spellEnd"/>
      <w:r>
        <w:t xml:space="preserve"> für das böse erstatte/ </w:t>
      </w:r>
      <w:proofErr w:type="spellStart"/>
      <w:r>
        <w:t>auff</w:t>
      </w:r>
      <w:proofErr w:type="spellEnd"/>
      <w:r>
        <w:t xml:space="preserve"> das dein </w:t>
      </w:r>
      <w:proofErr w:type="spellStart"/>
      <w:r>
        <w:t>name</w:t>
      </w:r>
      <w:proofErr w:type="spellEnd"/>
      <w:r>
        <w:t xml:space="preserve"> </w:t>
      </w:r>
      <w:proofErr w:type="spellStart"/>
      <w:r>
        <w:t>gepreyßt</w:t>
      </w:r>
      <w:proofErr w:type="spellEnd"/>
      <w:r>
        <w:t xml:space="preserve">/ </w:t>
      </w:r>
      <w:proofErr w:type="spellStart"/>
      <w:r>
        <w:t>vnd</w:t>
      </w:r>
      <w:proofErr w:type="spellEnd"/>
      <w:r>
        <w:t xml:space="preserve"> die höchste </w:t>
      </w:r>
      <w:proofErr w:type="spellStart"/>
      <w:r>
        <w:t>erkantnuß</w:t>
      </w:r>
      <w:proofErr w:type="spellEnd"/>
      <w:r>
        <w:t xml:space="preserve"> zu deiner </w:t>
      </w:r>
      <w:proofErr w:type="spellStart"/>
      <w:r>
        <w:t>eere</w:t>
      </w:r>
      <w:proofErr w:type="spellEnd"/>
      <w:r>
        <w:t xml:space="preserve"> </w:t>
      </w:r>
      <w:proofErr w:type="spellStart"/>
      <w:r>
        <w:t>beschehe</w:t>
      </w:r>
      <w:proofErr w:type="spellEnd"/>
      <w:r>
        <w:t xml:space="preserve">. </w:t>
      </w:r>
    </w:p>
    <w:p w14:paraId="19743DAB" w14:textId="77777777" w:rsidR="00FB4AFF" w:rsidRDefault="00FB4AFF" w:rsidP="00FB4AFF">
      <w:pPr>
        <w:pStyle w:val="StandardWeb"/>
      </w:pPr>
      <w:r>
        <w:t xml:space="preserve">Ach </w:t>
      </w:r>
      <w:proofErr w:type="spellStart"/>
      <w:r>
        <w:t>heyliger</w:t>
      </w:r>
      <w:proofErr w:type="spellEnd"/>
      <w:r>
        <w:t xml:space="preserve"> Vater/ dir ist wissend/ mit was maß </w:t>
      </w:r>
      <w:proofErr w:type="spellStart"/>
      <w:r>
        <w:t>inn</w:t>
      </w:r>
      <w:proofErr w:type="spellEnd"/>
      <w:r>
        <w:t xml:space="preserve"> </w:t>
      </w:r>
      <w:proofErr w:type="spellStart"/>
      <w:r>
        <w:t>disem</w:t>
      </w:r>
      <w:proofErr w:type="spellEnd"/>
      <w:r>
        <w:t xml:space="preserve"> </w:t>
      </w:r>
      <w:proofErr w:type="spellStart"/>
      <w:r>
        <w:t>jamerthal</w:t>
      </w:r>
      <w:proofErr w:type="spellEnd"/>
      <w:r>
        <w:t xml:space="preserve">/ </w:t>
      </w:r>
      <w:proofErr w:type="spellStart"/>
      <w:r>
        <w:t>vmb</w:t>
      </w:r>
      <w:proofErr w:type="spellEnd"/>
      <w:r>
        <w:t xml:space="preserve"> </w:t>
      </w:r>
      <w:proofErr w:type="spellStart"/>
      <w:r>
        <w:t>vnser</w:t>
      </w:r>
      <w:proofErr w:type="spellEnd"/>
      <w:r>
        <w:t xml:space="preserve"> leben gethan ist/ also ob wir </w:t>
      </w:r>
      <w:proofErr w:type="spellStart"/>
      <w:r>
        <w:t>heüte</w:t>
      </w:r>
      <w:proofErr w:type="spellEnd"/>
      <w:r>
        <w:t xml:space="preserve"> stehen/ morgen wider </w:t>
      </w:r>
      <w:proofErr w:type="spellStart"/>
      <w:r>
        <w:t>daruon</w:t>
      </w:r>
      <w:proofErr w:type="spellEnd"/>
      <w:r>
        <w:t xml:space="preserve"> fallen/ durch </w:t>
      </w:r>
      <w:proofErr w:type="spellStart"/>
      <w:r>
        <w:t>vilfeltige</w:t>
      </w:r>
      <w:proofErr w:type="spellEnd"/>
      <w:r>
        <w:t xml:space="preserve"> </w:t>
      </w:r>
      <w:proofErr w:type="spellStart"/>
      <w:r>
        <w:t>versuchung</w:t>
      </w:r>
      <w:proofErr w:type="spellEnd"/>
      <w:r>
        <w:t xml:space="preserve"> </w:t>
      </w:r>
      <w:proofErr w:type="spellStart"/>
      <w:r>
        <w:t>yetzunder</w:t>
      </w:r>
      <w:proofErr w:type="spellEnd"/>
      <w:r>
        <w:t xml:space="preserve"> des </w:t>
      </w:r>
      <w:proofErr w:type="spellStart"/>
      <w:r>
        <w:t>fleyschs</w:t>
      </w:r>
      <w:proofErr w:type="spellEnd"/>
      <w:r>
        <w:t xml:space="preserve">/ </w:t>
      </w:r>
      <w:proofErr w:type="spellStart"/>
      <w:r>
        <w:t>inn</w:t>
      </w:r>
      <w:proofErr w:type="spellEnd"/>
      <w:r>
        <w:t xml:space="preserve"> welchem wir </w:t>
      </w:r>
      <w:proofErr w:type="spellStart"/>
      <w:r>
        <w:t>wonen</w:t>
      </w:r>
      <w:proofErr w:type="spellEnd"/>
      <w:r>
        <w:t xml:space="preserve">/ </w:t>
      </w:r>
      <w:proofErr w:type="spellStart"/>
      <w:r>
        <w:t>vnnd</w:t>
      </w:r>
      <w:proofErr w:type="spellEnd"/>
      <w:r>
        <w:t xml:space="preserve"> den alten Adam tragen/ der sich regt/ </w:t>
      </w:r>
      <w:proofErr w:type="spellStart"/>
      <w:r>
        <w:t>vnd</w:t>
      </w:r>
      <w:proofErr w:type="spellEnd"/>
      <w:r>
        <w:t xml:space="preserve"> </w:t>
      </w:r>
      <w:proofErr w:type="spellStart"/>
      <w:r>
        <w:t>vns</w:t>
      </w:r>
      <w:proofErr w:type="spellEnd"/>
      <w:r>
        <w:t xml:space="preserve"> </w:t>
      </w:r>
      <w:proofErr w:type="spellStart"/>
      <w:r>
        <w:t>teglich</w:t>
      </w:r>
      <w:proofErr w:type="spellEnd"/>
      <w:r>
        <w:t xml:space="preserve"> </w:t>
      </w:r>
      <w:proofErr w:type="spellStart"/>
      <w:r>
        <w:t>reytzet</w:t>
      </w:r>
      <w:proofErr w:type="spellEnd"/>
      <w:r>
        <w:t xml:space="preserve"> zur </w:t>
      </w:r>
      <w:proofErr w:type="spellStart"/>
      <w:r>
        <w:t>faulheyt</w:t>
      </w:r>
      <w:proofErr w:type="spellEnd"/>
      <w:r>
        <w:t xml:space="preserve">/ fressen/ </w:t>
      </w:r>
      <w:proofErr w:type="spellStart"/>
      <w:r>
        <w:t>sauffen</w:t>
      </w:r>
      <w:proofErr w:type="spellEnd"/>
      <w:r>
        <w:t xml:space="preserve">/ </w:t>
      </w:r>
      <w:proofErr w:type="spellStart"/>
      <w:r>
        <w:t>geytz</w:t>
      </w:r>
      <w:proofErr w:type="spellEnd"/>
      <w:r>
        <w:t xml:space="preserve"> </w:t>
      </w:r>
      <w:proofErr w:type="spellStart"/>
      <w:r>
        <w:t>vnnd</w:t>
      </w:r>
      <w:proofErr w:type="spellEnd"/>
      <w:r>
        <w:t xml:space="preserve"> </w:t>
      </w:r>
      <w:proofErr w:type="spellStart"/>
      <w:r>
        <w:t>deuscherey</w:t>
      </w:r>
      <w:proofErr w:type="spellEnd"/>
      <w:r>
        <w:t xml:space="preserve">/ den </w:t>
      </w:r>
      <w:proofErr w:type="spellStart"/>
      <w:r>
        <w:t>nechsten</w:t>
      </w:r>
      <w:proofErr w:type="spellEnd"/>
      <w:r>
        <w:t xml:space="preserve"> zu </w:t>
      </w:r>
      <w:proofErr w:type="spellStart"/>
      <w:r>
        <w:t>triegen</w:t>
      </w:r>
      <w:proofErr w:type="spellEnd"/>
      <w:r>
        <w:t xml:space="preserve"> </w:t>
      </w:r>
      <w:proofErr w:type="spellStart"/>
      <w:r>
        <w:t>vnd</w:t>
      </w:r>
      <w:proofErr w:type="spellEnd"/>
      <w:r>
        <w:t xml:space="preserve"> zu übersetzen/ </w:t>
      </w:r>
      <w:proofErr w:type="spellStart"/>
      <w:r>
        <w:t>Vnd</w:t>
      </w:r>
      <w:proofErr w:type="spellEnd"/>
      <w:r>
        <w:t xml:space="preserve"> </w:t>
      </w:r>
      <w:proofErr w:type="spellStart"/>
      <w:r>
        <w:t>inn</w:t>
      </w:r>
      <w:proofErr w:type="spellEnd"/>
      <w:r>
        <w:t xml:space="preserve"> summa/ </w:t>
      </w:r>
      <w:proofErr w:type="spellStart"/>
      <w:r>
        <w:t>allerley</w:t>
      </w:r>
      <w:proofErr w:type="spellEnd"/>
      <w:r>
        <w:t xml:space="preserve"> bösen </w:t>
      </w:r>
      <w:proofErr w:type="spellStart"/>
      <w:r>
        <w:t>lüsten</w:t>
      </w:r>
      <w:proofErr w:type="spellEnd"/>
      <w:r>
        <w:t xml:space="preserve"> anzuhangen/ so </w:t>
      </w:r>
      <w:proofErr w:type="spellStart"/>
      <w:r>
        <w:t>vns</w:t>
      </w:r>
      <w:proofErr w:type="spellEnd"/>
      <w:r>
        <w:t xml:space="preserve"> </w:t>
      </w:r>
      <w:proofErr w:type="spellStart"/>
      <w:r>
        <w:t>vonn</w:t>
      </w:r>
      <w:proofErr w:type="spellEnd"/>
      <w:r>
        <w:t xml:space="preserve"> </w:t>
      </w:r>
      <w:proofErr w:type="spellStart"/>
      <w:r>
        <w:t>natur</w:t>
      </w:r>
      <w:proofErr w:type="spellEnd"/>
      <w:r>
        <w:t xml:space="preserve"> ankleben/ zum </w:t>
      </w:r>
      <w:proofErr w:type="spellStart"/>
      <w:r>
        <w:t>teyl</w:t>
      </w:r>
      <w:proofErr w:type="spellEnd"/>
      <w:r>
        <w:t xml:space="preserve"> auch durch ander </w:t>
      </w:r>
      <w:proofErr w:type="spellStart"/>
      <w:r>
        <w:t>leüte</w:t>
      </w:r>
      <w:proofErr w:type="spellEnd"/>
      <w:r>
        <w:t xml:space="preserve">/ </w:t>
      </w:r>
      <w:proofErr w:type="spellStart"/>
      <w:r>
        <w:t>geselschafft</w:t>
      </w:r>
      <w:proofErr w:type="spellEnd"/>
      <w:r>
        <w:t xml:space="preserve"> </w:t>
      </w:r>
      <w:proofErr w:type="spellStart"/>
      <w:r>
        <w:t>vnd</w:t>
      </w:r>
      <w:proofErr w:type="spellEnd"/>
      <w:r>
        <w:t xml:space="preserve"> </w:t>
      </w:r>
      <w:proofErr w:type="spellStart"/>
      <w:r>
        <w:t>exempel</w:t>
      </w:r>
      <w:proofErr w:type="spellEnd"/>
      <w:r>
        <w:t xml:space="preserve">/ in sehen </w:t>
      </w:r>
      <w:proofErr w:type="spellStart"/>
      <w:r>
        <w:t>vnd</w:t>
      </w:r>
      <w:proofErr w:type="spellEnd"/>
      <w:r>
        <w:t xml:space="preserve"> hören </w:t>
      </w:r>
      <w:proofErr w:type="spellStart"/>
      <w:r>
        <w:t>gereytzt</w:t>
      </w:r>
      <w:proofErr w:type="spellEnd"/>
      <w:r>
        <w:t xml:space="preserve"> werden. </w:t>
      </w:r>
    </w:p>
    <w:p w14:paraId="1B6E969A" w14:textId="77777777" w:rsidR="00FB4AFF" w:rsidRDefault="00FB4AFF" w:rsidP="00FB4AFF">
      <w:pPr>
        <w:pStyle w:val="StandardWeb"/>
      </w:pPr>
      <w:r>
        <w:t xml:space="preserve">Nachmals der </w:t>
      </w:r>
      <w:proofErr w:type="spellStart"/>
      <w:r>
        <w:t>welt</w:t>
      </w:r>
      <w:proofErr w:type="spellEnd"/>
      <w:r>
        <w:t xml:space="preserve">/ die </w:t>
      </w:r>
      <w:proofErr w:type="spellStart"/>
      <w:r>
        <w:t>vns</w:t>
      </w:r>
      <w:proofErr w:type="spellEnd"/>
      <w:r>
        <w:t xml:space="preserve"> mit </w:t>
      </w:r>
      <w:proofErr w:type="spellStart"/>
      <w:r>
        <w:t>wortten</w:t>
      </w:r>
      <w:proofErr w:type="spellEnd"/>
      <w:r>
        <w:t xml:space="preserve"> </w:t>
      </w:r>
      <w:proofErr w:type="spellStart"/>
      <w:r>
        <w:t>vnd</w:t>
      </w:r>
      <w:proofErr w:type="spellEnd"/>
      <w:r>
        <w:t xml:space="preserve"> </w:t>
      </w:r>
      <w:proofErr w:type="spellStart"/>
      <w:r>
        <w:t>wercken</w:t>
      </w:r>
      <w:proofErr w:type="spellEnd"/>
      <w:r>
        <w:t xml:space="preserve"> </w:t>
      </w:r>
      <w:proofErr w:type="spellStart"/>
      <w:r>
        <w:t>beleydigt</w:t>
      </w:r>
      <w:proofErr w:type="spellEnd"/>
      <w:r>
        <w:t xml:space="preserve">/ </w:t>
      </w:r>
      <w:proofErr w:type="spellStart"/>
      <w:r>
        <w:t>dardurch</w:t>
      </w:r>
      <w:proofErr w:type="spellEnd"/>
      <w:r>
        <w:t xml:space="preserve"> sie mich </w:t>
      </w:r>
      <w:proofErr w:type="spellStart"/>
      <w:r>
        <w:t>treybe</w:t>
      </w:r>
      <w:proofErr w:type="spellEnd"/>
      <w:r>
        <w:t xml:space="preserve"> zu </w:t>
      </w:r>
      <w:proofErr w:type="spellStart"/>
      <w:r>
        <w:t>zorn</w:t>
      </w:r>
      <w:proofErr w:type="spellEnd"/>
      <w:r>
        <w:t xml:space="preserve"> </w:t>
      </w:r>
      <w:proofErr w:type="spellStart"/>
      <w:r>
        <w:t>vnd</w:t>
      </w:r>
      <w:proofErr w:type="spellEnd"/>
      <w:r>
        <w:t xml:space="preserve"> </w:t>
      </w:r>
      <w:proofErr w:type="spellStart"/>
      <w:r>
        <w:t>vngedult</w:t>
      </w:r>
      <w:proofErr w:type="spellEnd"/>
      <w:r>
        <w:t xml:space="preserve">/ </w:t>
      </w:r>
      <w:proofErr w:type="spellStart"/>
      <w:r>
        <w:t>inn</w:t>
      </w:r>
      <w:proofErr w:type="spellEnd"/>
      <w:r>
        <w:t xml:space="preserve"> welcher auch nichts anders ist/ denn </w:t>
      </w:r>
      <w:proofErr w:type="spellStart"/>
      <w:r>
        <w:t>haß</w:t>
      </w:r>
      <w:proofErr w:type="spellEnd"/>
      <w:r>
        <w:t xml:space="preserve"> </w:t>
      </w:r>
      <w:proofErr w:type="spellStart"/>
      <w:r>
        <w:t>vnnd</w:t>
      </w:r>
      <w:proofErr w:type="spellEnd"/>
      <w:r>
        <w:t xml:space="preserve"> </w:t>
      </w:r>
      <w:proofErr w:type="spellStart"/>
      <w:r>
        <w:t>neyd</w:t>
      </w:r>
      <w:proofErr w:type="spellEnd"/>
      <w:r>
        <w:t xml:space="preserve">/ </w:t>
      </w:r>
      <w:proofErr w:type="spellStart"/>
      <w:r>
        <w:t>feindtschafft</w:t>
      </w:r>
      <w:proofErr w:type="spellEnd"/>
      <w:r>
        <w:t xml:space="preserve">/ </w:t>
      </w:r>
      <w:proofErr w:type="spellStart"/>
      <w:r>
        <w:t>gewalt</w:t>
      </w:r>
      <w:proofErr w:type="spellEnd"/>
      <w:r>
        <w:t xml:space="preserve"> </w:t>
      </w:r>
      <w:proofErr w:type="spellStart"/>
      <w:r>
        <w:t>vnd</w:t>
      </w:r>
      <w:proofErr w:type="spellEnd"/>
      <w:r>
        <w:t xml:space="preserve"> </w:t>
      </w:r>
      <w:proofErr w:type="spellStart"/>
      <w:r>
        <w:t>vnrecht</w:t>
      </w:r>
      <w:proofErr w:type="spellEnd"/>
      <w:r>
        <w:t xml:space="preserve">/ </w:t>
      </w:r>
      <w:proofErr w:type="spellStart"/>
      <w:r>
        <w:t>vntrew</w:t>
      </w:r>
      <w:proofErr w:type="spellEnd"/>
      <w:r>
        <w:t xml:space="preserve">/ rechen/ fluchen/ schelten </w:t>
      </w:r>
      <w:proofErr w:type="spellStart"/>
      <w:r>
        <w:t>vnd</w:t>
      </w:r>
      <w:proofErr w:type="spellEnd"/>
      <w:r>
        <w:t xml:space="preserve"> </w:t>
      </w:r>
      <w:proofErr w:type="spellStart"/>
      <w:r>
        <w:t>affterreden</w:t>
      </w:r>
      <w:proofErr w:type="spellEnd"/>
      <w:r>
        <w:t xml:space="preserve">/ </w:t>
      </w:r>
      <w:proofErr w:type="spellStart"/>
      <w:r>
        <w:t>hoffart</w:t>
      </w:r>
      <w:proofErr w:type="spellEnd"/>
      <w:r>
        <w:t xml:space="preserve"> </w:t>
      </w:r>
      <w:proofErr w:type="spellStart"/>
      <w:r>
        <w:t>vnd</w:t>
      </w:r>
      <w:proofErr w:type="spellEnd"/>
      <w:r>
        <w:t xml:space="preserve"> </w:t>
      </w:r>
      <w:proofErr w:type="spellStart"/>
      <w:r>
        <w:t>stoltz</w:t>
      </w:r>
      <w:proofErr w:type="spellEnd"/>
      <w:r>
        <w:t xml:space="preserve">/ mit überflüssigem schmuck/ </w:t>
      </w:r>
      <w:proofErr w:type="spellStart"/>
      <w:r>
        <w:t>eere</w:t>
      </w:r>
      <w:proofErr w:type="spellEnd"/>
      <w:r>
        <w:t xml:space="preserve"> </w:t>
      </w:r>
      <w:proofErr w:type="spellStart"/>
      <w:r>
        <w:t>vnd</w:t>
      </w:r>
      <w:proofErr w:type="spellEnd"/>
      <w:r>
        <w:t xml:space="preserve"> </w:t>
      </w:r>
      <w:proofErr w:type="spellStart"/>
      <w:r>
        <w:t>rhum</w:t>
      </w:r>
      <w:proofErr w:type="spellEnd"/>
      <w:r>
        <w:t xml:space="preserve">. </w:t>
      </w:r>
    </w:p>
    <w:p w14:paraId="7C945561" w14:textId="77777777" w:rsidR="00FB4AFF" w:rsidRDefault="00FB4AFF" w:rsidP="00FB4AFF">
      <w:pPr>
        <w:pStyle w:val="StandardWeb"/>
      </w:pPr>
      <w:r>
        <w:t xml:space="preserve">Zum letzten aber </w:t>
      </w:r>
      <w:proofErr w:type="spellStart"/>
      <w:r>
        <w:t>volget</w:t>
      </w:r>
      <w:proofErr w:type="spellEnd"/>
      <w:r>
        <w:t xml:space="preserve"> die höchst </w:t>
      </w:r>
      <w:proofErr w:type="spellStart"/>
      <w:r>
        <w:t>versuchung</w:t>
      </w:r>
      <w:proofErr w:type="spellEnd"/>
      <w:r>
        <w:t xml:space="preserve"> des </w:t>
      </w:r>
      <w:proofErr w:type="spellStart"/>
      <w:r>
        <w:t>Teüffels</w:t>
      </w:r>
      <w:proofErr w:type="spellEnd"/>
      <w:r>
        <w:t xml:space="preserve">/ welcher </w:t>
      </w:r>
      <w:proofErr w:type="spellStart"/>
      <w:r>
        <w:t>vns</w:t>
      </w:r>
      <w:proofErr w:type="spellEnd"/>
      <w:r>
        <w:t xml:space="preserve"> hetzet/ </w:t>
      </w:r>
      <w:proofErr w:type="spellStart"/>
      <w:r>
        <w:t>vnd</w:t>
      </w:r>
      <w:proofErr w:type="spellEnd"/>
      <w:r>
        <w:t xml:space="preserve"> allenthalben </w:t>
      </w:r>
      <w:proofErr w:type="spellStart"/>
      <w:r>
        <w:t>zublest</w:t>
      </w:r>
      <w:proofErr w:type="spellEnd"/>
      <w:r>
        <w:t xml:space="preserve">/ </w:t>
      </w:r>
      <w:proofErr w:type="spellStart"/>
      <w:r>
        <w:t>vnd</w:t>
      </w:r>
      <w:proofErr w:type="spellEnd"/>
      <w:r>
        <w:t xml:space="preserve"> </w:t>
      </w:r>
      <w:proofErr w:type="spellStart"/>
      <w:r>
        <w:t>vnser</w:t>
      </w:r>
      <w:proofErr w:type="spellEnd"/>
      <w:r>
        <w:t xml:space="preserve"> gewissen </w:t>
      </w:r>
      <w:proofErr w:type="spellStart"/>
      <w:r>
        <w:t>treybt</w:t>
      </w:r>
      <w:proofErr w:type="spellEnd"/>
      <w:r>
        <w:t xml:space="preserve">/ wie er </w:t>
      </w:r>
      <w:proofErr w:type="spellStart"/>
      <w:r>
        <w:t>vns</w:t>
      </w:r>
      <w:proofErr w:type="spellEnd"/>
      <w:r>
        <w:t xml:space="preserve"> </w:t>
      </w:r>
      <w:proofErr w:type="spellStart"/>
      <w:r>
        <w:t>einfüren</w:t>
      </w:r>
      <w:proofErr w:type="spellEnd"/>
      <w:r>
        <w:t xml:space="preserve"> möcht/ das wir beyde/ Gottes </w:t>
      </w:r>
      <w:proofErr w:type="spellStart"/>
      <w:r>
        <w:t>werck</w:t>
      </w:r>
      <w:proofErr w:type="spellEnd"/>
      <w:r>
        <w:t xml:space="preserve"> </w:t>
      </w:r>
      <w:proofErr w:type="spellStart"/>
      <w:r>
        <w:t>vnnd</w:t>
      </w:r>
      <w:proofErr w:type="spellEnd"/>
      <w:r>
        <w:t xml:space="preserve"> </w:t>
      </w:r>
      <w:proofErr w:type="spellStart"/>
      <w:r>
        <w:t>wort</w:t>
      </w:r>
      <w:proofErr w:type="spellEnd"/>
      <w:r>
        <w:t xml:space="preserve"> in wind schlugen </w:t>
      </w:r>
      <w:proofErr w:type="spellStart"/>
      <w:r>
        <w:t>vnd</w:t>
      </w:r>
      <w:proofErr w:type="spellEnd"/>
      <w:r>
        <w:t xml:space="preserve"> verachten/ </w:t>
      </w:r>
      <w:proofErr w:type="spellStart"/>
      <w:r>
        <w:t>auff</w:t>
      </w:r>
      <w:proofErr w:type="spellEnd"/>
      <w:r>
        <w:t xml:space="preserve"> das er </w:t>
      </w:r>
      <w:proofErr w:type="spellStart"/>
      <w:r>
        <w:t>vns</w:t>
      </w:r>
      <w:proofErr w:type="spellEnd"/>
      <w:r>
        <w:t xml:space="preserve"> vom glauben/ </w:t>
      </w:r>
      <w:proofErr w:type="spellStart"/>
      <w:r>
        <w:t>hoffnung</w:t>
      </w:r>
      <w:proofErr w:type="spellEnd"/>
      <w:r>
        <w:t xml:space="preserve"> </w:t>
      </w:r>
      <w:proofErr w:type="spellStart"/>
      <w:r>
        <w:t>vnd</w:t>
      </w:r>
      <w:proofErr w:type="spellEnd"/>
      <w:r>
        <w:t xml:space="preserve"> der lieb </w:t>
      </w:r>
      <w:proofErr w:type="spellStart"/>
      <w:r>
        <w:t>reysse</w:t>
      </w:r>
      <w:proofErr w:type="spellEnd"/>
      <w:r>
        <w:t xml:space="preserve">/ </w:t>
      </w:r>
      <w:proofErr w:type="spellStart"/>
      <w:r>
        <w:t>vnd</w:t>
      </w:r>
      <w:proofErr w:type="spellEnd"/>
      <w:r>
        <w:t xml:space="preserve"> </w:t>
      </w:r>
      <w:proofErr w:type="spellStart"/>
      <w:r>
        <w:t>vns</w:t>
      </w:r>
      <w:proofErr w:type="spellEnd"/>
      <w:r>
        <w:t xml:space="preserve"> bringe zu </w:t>
      </w:r>
      <w:proofErr w:type="spellStart"/>
      <w:r>
        <w:t>mißglauben</w:t>
      </w:r>
      <w:proofErr w:type="spellEnd"/>
      <w:r>
        <w:t xml:space="preserve">/ falscher </w:t>
      </w:r>
      <w:proofErr w:type="spellStart"/>
      <w:r>
        <w:t>vermessenheyt</w:t>
      </w:r>
      <w:proofErr w:type="spellEnd"/>
      <w:r>
        <w:t xml:space="preserve"> </w:t>
      </w:r>
      <w:proofErr w:type="spellStart"/>
      <w:r>
        <w:t>vnd</w:t>
      </w:r>
      <w:proofErr w:type="spellEnd"/>
      <w:r>
        <w:t xml:space="preserve"> </w:t>
      </w:r>
      <w:proofErr w:type="spellStart"/>
      <w:r>
        <w:t>verstockung</w:t>
      </w:r>
      <w:proofErr w:type="spellEnd"/>
      <w:r>
        <w:t xml:space="preserve">/ auch zur </w:t>
      </w:r>
      <w:proofErr w:type="spellStart"/>
      <w:r>
        <w:t>verzweyflung</w:t>
      </w:r>
      <w:proofErr w:type="spellEnd"/>
      <w:r>
        <w:t xml:space="preserve">/ Gottes verleugnen </w:t>
      </w:r>
      <w:proofErr w:type="spellStart"/>
      <w:r>
        <w:t>vnd</w:t>
      </w:r>
      <w:proofErr w:type="spellEnd"/>
      <w:r>
        <w:t xml:space="preserve"> </w:t>
      </w:r>
      <w:proofErr w:type="spellStart"/>
      <w:r>
        <w:t>lesterung</w:t>
      </w:r>
      <w:proofErr w:type="spellEnd"/>
      <w:r>
        <w:t xml:space="preserve">/ welchen </w:t>
      </w:r>
      <w:proofErr w:type="spellStart"/>
      <w:r>
        <w:t>anfechtungen</w:t>
      </w:r>
      <w:proofErr w:type="spellEnd"/>
      <w:r>
        <w:t xml:space="preserve"> allen/ wir arme </w:t>
      </w:r>
      <w:proofErr w:type="spellStart"/>
      <w:r>
        <w:t>menschen</w:t>
      </w:r>
      <w:proofErr w:type="spellEnd"/>
      <w:r>
        <w:t xml:space="preserve"> on dein </w:t>
      </w:r>
      <w:proofErr w:type="spellStart"/>
      <w:r>
        <w:t>gnad</w:t>
      </w:r>
      <w:proofErr w:type="spellEnd"/>
      <w:r>
        <w:t xml:space="preserve"> zu widerstehen </w:t>
      </w:r>
      <w:proofErr w:type="spellStart"/>
      <w:r>
        <w:t>vnmüglich</w:t>
      </w:r>
      <w:proofErr w:type="spellEnd"/>
      <w:r>
        <w:t xml:space="preserve">/ Weyl wir aber in </w:t>
      </w:r>
      <w:proofErr w:type="spellStart"/>
      <w:r>
        <w:t>disem</w:t>
      </w:r>
      <w:proofErr w:type="spellEnd"/>
      <w:r>
        <w:t xml:space="preserve"> elenden </w:t>
      </w:r>
      <w:proofErr w:type="spellStart"/>
      <w:r>
        <w:t>jamerthal</w:t>
      </w:r>
      <w:proofErr w:type="spellEnd"/>
      <w:r>
        <w:t xml:space="preserve">/ on </w:t>
      </w:r>
      <w:proofErr w:type="spellStart"/>
      <w:r>
        <w:t>eynicherley</w:t>
      </w:r>
      <w:proofErr w:type="spellEnd"/>
      <w:r>
        <w:t xml:space="preserve"> </w:t>
      </w:r>
      <w:proofErr w:type="spellStart"/>
      <w:r>
        <w:t>anfechtung</w:t>
      </w:r>
      <w:proofErr w:type="spellEnd"/>
      <w:r>
        <w:t xml:space="preserve"> </w:t>
      </w:r>
      <w:proofErr w:type="spellStart"/>
      <w:r>
        <w:t>nit</w:t>
      </w:r>
      <w:proofErr w:type="spellEnd"/>
      <w:r>
        <w:t xml:space="preserve"> sein können. </w:t>
      </w:r>
    </w:p>
    <w:p w14:paraId="619C565C" w14:textId="77777777" w:rsidR="00FB4AFF" w:rsidRDefault="00FB4AFF" w:rsidP="00FB4AFF">
      <w:pPr>
        <w:pStyle w:val="StandardWeb"/>
      </w:pPr>
      <w:r>
        <w:t xml:space="preserve">So bitt ich dich lieber Vater/ durch deiner zusage willen </w:t>
      </w:r>
      <w:proofErr w:type="spellStart"/>
      <w:r>
        <w:t>vnd</w:t>
      </w:r>
      <w:proofErr w:type="spellEnd"/>
      <w:r>
        <w:t xml:space="preserve"> </w:t>
      </w:r>
      <w:proofErr w:type="spellStart"/>
      <w:r>
        <w:t>verheyssung</w:t>
      </w:r>
      <w:proofErr w:type="spellEnd"/>
      <w:r>
        <w:t xml:space="preserve"> willen/ </w:t>
      </w:r>
      <w:r>
        <w:rPr>
          <w:rStyle w:val="Fett"/>
        </w:rPr>
        <w:t xml:space="preserve">Nicht </w:t>
      </w:r>
      <w:proofErr w:type="spellStart"/>
      <w:r>
        <w:rPr>
          <w:rStyle w:val="Fett"/>
        </w:rPr>
        <w:t>einfüre</w:t>
      </w:r>
      <w:proofErr w:type="spellEnd"/>
      <w:r>
        <w:rPr>
          <w:rStyle w:val="Fett"/>
        </w:rPr>
        <w:t xml:space="preserve"> </w:t>
      </w:r>
      <w:proofErr w:type="spellStart"/>
      <w:r>
        <w:rPr>
          <w:rStyle w:val="Fett"/>
        </w:rPr>
        <w:t>vns</w:t>
      </w:r>
      <w:proofErr w:type="spellEnd"/>
      <w:r>
        <w:rPr>
          <w:rStyle w:val="Fett"/>
        </w:rPr>
        <w:t xml:space="preserve"> in </w:t>
      </w:r>
      <w:proofErr w:type="spellStart"/>
      <w:r>
        <w:rPr>
          <w:rStyle w:val="Fett"/>
        </w:rPr>
        <w:t>versuchung</w:t>
      </w:r>
      <w:proofErr w:type="spellEnd"/>
      <w:r>
        <w:t xml:space="preserve">/ </w:t>
      </w:r>
      <w:proofErr w:type="spellStart"/>
      <w:r>
        <w:t>auff</w:t>
      </w:r>
      <w:proofErr w:type="spellEnd"/>
      <w:r>
        <w:t xml:space="preserve"> </w:t>
      </w:r>
      <w:proofErr w:type="spellStart"/>
      <w:r>
        <w:t>dz</w:t>
      </w:r>
      <w:proofErr w:type="spellEnd"/>
      <w:r>
        <w:t xml:space="preserve"> ich </w:t>
      </w:r>
      <w:proofErr w:type="spellStart"/>
      <w:r>
        <w:t>nit</w:t>
      </w:r>
      <w:proofErr w:type="spellEnd"/>
      <w:r>
        <w:t xml:space="preserve"> durch solche zurück </w:t>
      </w:r>
      <w:proofErr w:type="spellStart"/>
      <w:r>
        <w:t>vnd</w:t>
      </w:r>
      <w:proofErr w:type="spellEnd"/>
      <w:r>
        <w:t xml:space="preserve"> </w:t>
      </w:r>
      <w:proofErr w:type="spellStart"/>
      <w:r>
        <w:t>hyneyn</w:t>
      </w:r>
      <w:proofErr w:type="spellEnd"/>
      <w:r>
        <w:t xml:space="preserve"> fallen/ darinn </w:t>
      </w:r>
      <w:proofErr w:type="spellStart"/>
      <w:r>
        <w:t>versincken</w:t>
      </w:r>
      <w:proofErr w:type="spellEnd"/>
      <w:r>
        <w:t xml:space="preserve">/ auch in solche </w:t>
      </w:r>
      <w:proofErr w:type="spellStart"/>
      <w:r>
        <w:t>nit</w:t>
      </w:r>
      <w:proofErr w:type="spellEnd"/>
      <w:r>
        <w:t xml:space="preserve"> bewilligen </w:t>
      </w:r>
      <w:proofErr w:type="spellStart"/>
      <w:r>
        <w:t>vnd</w:t>
      </w:r>
      <w:proofErr w:type="spellEnd"/>
      <w:r>
        <w:t xml:space="preserve"> </w:t>
      </w:r>
      <w:proofErr w:type="spellStart"/>
      <w:r>
        <w:t>ersauffe</w:t>
      </w:r>
      <w:proofErr w:type="spellEnd"/>
      <w:r>
        <w:t xml:space="preserve">/ </w:t>
      </w:r>
      <w:proofErr w:type="spellStart"/>
      <w:r>
        <w:t>sunder</w:t>
      </w:r>
      <w:proofErr w:type="spellEnd"/>
      <w:r>
        <w:t xml:space="preserve"> lieber Vater/ </w:t>
      </w:r>
      <w:proofErr w:type="spellStart"/>
      <w:r>
        <w:t>weyl</w:t>
      </w:r>
      <w:proofErr w:type="spellEnd"/>
      <w:r>
        <w:t xml:space="preserve"> der höchst Priester/ </w:t>
      </w:r>
      <w:proofErr w:type="spellStart"/>
      <w:r>
        <w:t>heylandt</w:t>
      </w:r>
      <w:proofErr w:type="spellEnd"/>
      <w:r>
        <w:t xml:space="preserve"> </w:t>
      </w:r>
      <w:proofErr w:type="spellStart"/>
      <w:r>
        <w:t>vnnd</w:t>
      </w:r>
      <w:proofErr w:type="spellEnd"/>
      <w:r>
        <w:t xml:space="preserve"> </w:t>
      </w:r>
      <w:proofErr w:type="spellStart"/>
      <w:r>
        <w:t>sündtrager</w:t>
      </w:r>
      <w:proofErr w:type="spellEnd"/>
      <w:r>
        <w:t xml:space="preserve"> Jesus Christus dein lieber </w:t>
      </w:r>
      <w:proofErr w:type="spellStart"/>
      <w:r>
        <w:t>sun</w:t>
      </w:r>
      <w:proofErr w:type="spellEnd"/>
      <w:r>
        <w:t xml:space="preserve">/ selbst für </w:t>
      </w:r>
      <w:proofErr w:type="spellStart"/>
      <w:r>
        <w:t>vns</w:t>
      </w:r>
      <w:proofErr w:type="spellEnd"/>
      <w:r>
        <w:t>/ wie Johannis am .</w:t>
      </w:r>
      <w:proofErr w:type="spellStart"/>
      <w:r>
        <w:t>xj</w:t>
      </w:r>
      <w:proofErr w:type="spellEnd"/>
      <w:r>
        <w:t xml:space="preserve">. </w:t>
      </w:r>
      <w:proofErr w:type="spellStart"/>
      <w:r>
        <w:t>gnugsam</w:t>
      </w:r>
      <w:proofErr w:type="spellEnd"/>
      <w:r>
        <w:t xml:space="preserve"> </w:t>
      </w:r>
      <w:proofErr w:type="spellStart"/>
      <w:r>
        <w:t>vermeldt</w:t>
      </w:r>
      <w:proofErr w:type="spellEnd"/>
      <w:r>
        <w:t xml:space="preserve">/ das du mich </w:t>
      </w:r>
      <w:proofErr w:type="spellStart"/>
      <w:r>
        <w:t>bewaren</w:t>
      </w:r>
      <w:proofErr w:type="spellEnd"/>
      <w:r>
        <w:t xml:space="preserve"> </w:t>
      </w:r>
      <w:proofErr w:type="spellStart"/>
      <w:r>
        <w:t>wölst</w:t>
      </w:r>
      <w:proofErr w:type="spellEnd"/>
      <w:r>
        <w:t xml:space="preserve"> für dem übel/ </w:t>
      </w:r>
      <w:proofErr w:type="spellStart"/>
      <w:r>
        <w:t>gebetten</w:t>
      </w:r>
      <w:proofErr w:type="spellEnd"/>
      <w:r>
        <w:t xml:space="preserve">/ </w:t>
      </w:r>
      <w:proofErr w:type="spellStart"/>
      <w:r>
        <w:t>vnd</w:t>
      </w:r>
      <w:proofErr w:type="spellEnd"/>
      <w:r>
        <w:t xml:space="preserve"> das du </w:t>
      </w:r>
      <w:proofErr w:type="spellStart"/>
      <w:r>
        <w:t>vns</w:t>
      </w:r>
      <w:proofErr w:type="spellEnd"/>
      <w:r>
        <w:t xml:space="preserve"> in deiner </w:t>
      </w:r>
      <w:proofErr w:type="spellStart"/>
      <w:r>
        <w:t>warheyt</w:t>
      </w:r>
      <w:proofErr w:type="spellEnd"/>
      <w:r>
        <w:t xml:space="preserve"> </w:t>
      </w:r>
      <w:proofErr w:type="spellStart"/>
      <w:r>
        <w:t>heyligen</w:t>
      </w:r>
      <w:proofErr w:type="spellEnd"/>
      <w:r>
        <w:t xml:space="preserve"> </w:t>
      </w:r>
      <w:proofErr w:type="spellStart"/>
      <w:r>
        <w:t>wölst</w:t>
      </w:r>
      <w:proofErr w:type="spellEnd"/>
      <w:r>
        <w:t xml:space="preserve">/ </w:t>
      </w:r>
      <w:proofErr w:type="spellStart"/>
      <w:r>
        <w:t>vnd</w:t>
      </w:r>
      <w:proofErr w:type="spellEnd"/>
      <w:r>
        <w:t xml:space="preserve"> </w:t>
      </w:r>
      <w:proofErr w:type="spellStart"/>
      <w:r>
        <w:t>außdruckt</w:t>
      </w:r>
      <w:proofErr w:type="spellEnd"/>
      <w:r>
        <w:t xml:space="preserve">/ das dein </w:t>
      </w:r>
      <w:proofErr w:type="spellStart"/>
      <w:r>
        <w:t>wort</w:t>
      </w:r>
      <w:proofErr w:type="spellEnd"/>
      <w:r>
        <w:t xml:space="preserve">/ </w:t>
      </w:r>
      <w:proofErr w:type="spellStart"/>
      <w:r>
        <w:t>vnd</w:t>
      </w:r>
      <w:proofErr w:type="spellEnd"/>
      <w:r>
        <w:t xml:space="preserve"> </w:t>
      </w:r>
      <w:proofErr w:type="spellStart"/>
      <w:r>
        <w:t>zusag</w:t>
      </w:r>
      <w:proofErr w:type="spellEnd"/>
      <w:r>
        <w:t xml:space="preserve">/ die </w:t>
      </w:r>
      <w:proofErr w:type="spellStart"/>
      <w:r>
        <w:t>warheyt</w:t>
      </w:r>
      <w:proofErr w:type="spellEnd"/>
      <w:r>
        <w:t xml:space="preserve"> sey/ auch sich selbst/ </w:t>
      </w:r>
      <w:proofErr w:type="spellStart"/>
      <w:r>
        <w:t>auff</w:t>
      </w:r>
      <w:proofErr w:type="spellEnd"/>
      <w:r>
        <w:t xml:space="preserve"> das wir </w:t>
      </w:r>
      <w:proofErr w:type="spellStart"/>
      <w:r>
        <w:t>inn</w:t>
      </w:r>
      <w:proofErr w:type="spellEnd"/>
      <w:r>
        <w:t xml:space="preserve"> der </w:t>
      </w:r>
      <w:proofErr w:type="spellStart"/>
      <w:r>
        <w:t>warheyt</w:t>
      </w:r>
      <w:proofErr w:type="spellEnd"/>
      <w:r>
        <w:t xml:space="preserve"> </w:t>
      </w:r>
      <w:proofErr w:type="spellStart"/>
      <w:r>
        <w:t>geheyliget</w:t>
      </w:r>
      <w:proofErr w:type="spellEnd"/>
      <w:r>
        <w:t xml:space="preserve"> werden/ </w:t>
      </w:r>
      <w:proofErr w:type="spellStart"/>
      <w:r>
        <w:t>geheyliget</w:t>
      </w:r>
      <w:proofErr w:type="spellEnd"/>
      <w:r>
        <w:t xml:space="preserve"> hat. </w:t>
      </w:r>
    </w:p>
    <w:p w14:paraId="45A9E575" w14:textId="77777777" w:rsidR="00FB4AFF" w:rsidRDefault="00FB4AFF" w:rsidP="00FB4AFF">
      <w:pPr>
        <w:pStyle w:val="StandardWeb"/>
      </w:pPr>
      <w:r>
        <w:t xml:space="preserve">Weyl dann dein </w:t>
      </w:r>
      <w:proofErr w:type="spellStart"/>
      <w:r>
        <w:t>wort</w:t>
      </w:r>
      <w:proofErr w:type="spellEnd"/>
      <w:r>
        <w:t xml:space="preserve"> die </w:t>
      </w:r>
      <w:proofErr w:type="spellStart"/>
      <w:r>
        <w:t>warheyt</w:t>
      </w:r>
      <w:proofErr w:type="spellEnd"/>
      <w:r>
        <w:t xml:space="preserve"> </w:t>
      </w:r>
      <w:proofErr w:type="spellStart"/>
      <w:r>
        <w:t>vnd</w:t>
      </w:r>
      <w:proofErr w:type="spellEnd"/>
      <w:r>
        <w:t xml:space="preserve"> du haben </w:t>
      </w:r>
      <w:proofErr w:type="spellStart"/>
      <w:r>
        <w:t>wilst</w:t>
      </w:r>
      <w:proofErr w:type="spellEnd"/>
      <w:r>
        <w:t xml:space="preserve">/ das wir dich on </w:t>
      </w:r>
      <w:proofErr w:type="spellStart"/>
      <w:r>
        <w:t>vnderlaß</w:t>
      </w:r>
      <w:proofErr w:type="spellEnd"/>
      <w:r>
        <w:t xml:space="preserve"> </w:t>
      </w:r>
      <w:proofErr w:type="spellStart"/>
      <w:r>
        <w:t>vnd</w:t>
      </w:r>
      <w:proofErr w:type="spellEnd"/>
      <w:r>
        <w:t xml:space="preserve"> </w:t>
      </w:r>
      <w:proofErr w:type="spellStart"/>
      <w:r>
        <w:t>auffhören</w:t>
      </w:r>
      <w:proofErr w:type="spellEnd"/>
      <w:r>
        <w:t xml:space="preserve"> bitten sollen mit </w:t>
      </w:r>
      <w:proofErr w:type="spellStart"/>
      <w:r>
        <w:t>warhaffter</w:t>
      </w:r>
      <w:proofErr w:type="spellEnd"/>
      <w:r>
        <w:t xml:space="preserve">/ </w:t>
      </w:r>
      <w:proofErr w:type="spellStart"/>
      <w:r>
        <w:t>zusag</w:t>
      </w:r>
      <w:proofErr w:type="spellEnd"/>
      <w:r>
        <w:t xml:space="preserve">/ </w:t>
      </w:r>
      <w:proofErr w:type="spellStart"/>
      <w:r>
        <w:t>wz</w:t>
      </w:r>
      <w:proofErr w:type="spellEnd"/>
      <w:r>
        <w:t xml:space="preserve"> wir </w:t>
      </w:r>
      <w:proofErr w:type="spellStart"/>
      <w:r>
        <w:t>vmb</w:t>
      </w:r>
      <w:proofErr w:type="spellEnd"/>
      <w:r>
        <w:t xml:space="preserve"> deines lieben </w:t>
      </w:r>
      <w:proofErr w:type="spellStart"/>
      <w:r>
        <w:t>suns</w:t>
      </w:r>
      <w:proofErr w:type="spellEnd"/>
      <w:r>
        <w:t xml:space="preserve"> willen bitten werden/ das wir </w:t>
      </w:r>
      <w:proofErr w:type="spellStart"/>
      <w:r>
        <w:t>gewert</w:t>
      </w:r>
      <w:proofErr w:type="spellEnd"/>
      <w:r>
        <w:t xml:space="preserve"> </w:t>
      </w:r>
      <w:proofErr w:type="spellStart"/>
      <w:r>
        <w:t>vnnd</w:t>
      </w:r>
      <w:proofErr w:type="spellEnd"/>
      <w:r>
        <w:t xml:space="preserve"> erhört sollen sein/ auch </w:t>
      </w:r>
      <w:proofErr w:type="spellStart"/>
      <w:r>
        <w:t>vns</w:t>
      </w:r>
      <w:proofErr w:type="spellEnd"/>
      <w:r>
        <w:t xml:space="preserve"> </w:t>
      </w:r>
      <w:proofErr w:type="spellStart"/>
      <w:r>
        <w:t>darumb</w:t>
      </w:r>
      <w:proofErr w:type="spellEnd"/>
      <w:r>
        <w:t xml:space="preserve"> deinen lieben </w:t>
      </w:r>
      <w:proofErr w:type="spellStart"/>
      <w:r>
        <w:t>sun</w:t>
      </w:r>
      <w:proofErr w:type="spellEnd"/>
      <w:r>
        <w:t xml:space="preserve"> herabgeschickt/ </w:t>
      </w:r>
      <w:proofErr w:type="spellStart"/>
      <w:r>
        <w:t>leyden</w:t>
      </w:r>
      <w:proofErr w:type="spellEnd"/>
      <w:r>
        <w:t xml:space="preserve">/ sterben </w:t>
      </w:r>
      <w:proofErr w:type="spellStart"/>
      <w:r>
        <w:t>vnd</w:t>
      </w:r>
      <w:proofErr w:type="spellEnd"/>
      <w:r>
        <w:t xml:space="preserve"> </w:t>
      </w:r>
      <w:proofErr w:type="spellStart"/>
      <w:r>
        <w:t>aufferstehen</w:t>
      </w:r>
      <w:proofErr w:type="spellEnd"/>
      <w:r>
        <w:t xml:space="preserve"> lassen/ </w:t>
      </w:r>
      <w:proofErr w:type="spellStart"/>
      <w:r>
        <w:t>auff</w:t>
      </w:r>
      <w:proofErr w:type="spellEnd"/>
      <w:r>
        <w:t xml:space="preserve"> das wir in dem glauben an </w:t>
      </w:r>
      <w:proofErr w:type="spellStart"/>
      <w:r>
        <w:t>jnen</w:t>
      </w:r>
      <w:proofErr w:type="spellEnd"/>
      <w:r>
        <w:t xml:space="preserve">/ auch von den </w:t>
      </w:r>
      <w:proofErr w:type="spellStart"/>
      <w:r>
        <w:t>sünden</w:t>
      </w:r>
      <w:proofErr w:type="spellEnd"/>
      <w:r>
        <w:t xml:space="preserve"> ersterben/ </w:t>
      </w:r>
      <w:proofErr w:type="spellStart"/>
      <w:r>
        <w:t>vnnd</w:t>
      </w:r>
      <w:proofErr w:type="spellEnd"/>
      <w:r>
        <w:t xml:space="preserve"> </w:t>
      </w:r>
      <w:proofErr w:type="spellStart"/>
      <w:r>
        <w:t>endtlich</w:t>
      </w:r>
      <w:proofErr w:type="spellEnd"/>
      <w:r>
        <w:t xml:space="preserve"> </w:t>
      </w:r>
      <w:proofErr w:type="spellStart"/>
      <w:r>
        <w:t>aufferstehen</w:t>
      </w:r>
      <w:proofErr w:type="spellEnd"/>
      <w:r>
        <w:t xml:space="preserve"> werden. </w:t>
      </w:r>
    </w:p>
    <w:p w14:paraId="21D491C6" w14:textId="77777777" w:rsidR="00FB4AFF" w:rsidRDefault="00FB4AFF" w:rsidP="00FB4AFF">
      <w:pPr>
        <w:pStyle w:val="StandardWeb"/>
      </w:pPr>
      <w:r>
        <w:t xml:space="preserve">So bitt ich dich </w:t>
      </w:r>
      <w:proofErr w:type="spellStart"/>
      <w:r>
        <w:t>vmb</w:t>
      </w:r>
      <w:proofErr w:type="spellEnd"/>
      <w:r>
        <w:t xml:space="preserve"> Christi deines lieben </w:t>
      </w:r>
      <w:proofErr w:type="spellStart"/>
      <w:r>
        <w:t>suns</w:t>
      </w:r>
      <w:proofErr w:type="spellEnd"/>
      <w:r>
        <w:t xml:space="preserve"> willen/ </w:t>
      </w:r>
      <w:proofErr w:type="spellStart"/>
      <w:r>
        <w:t>vnd</w:t>
      </w:r>
      <w:proofErr w:type="spellEnd"/>
      <w:r>
        <w:t xml:space="preserve"> </w:t>
      </w:r>
      <w:proofErr w:type="spellStart"/>
      <w:r>
        <w:t>vmb</w:t>
      </w:r>
      <w:proofErr w:type="spellEnd"/>
      <w:r>
        <w:t xml:space="preserve"> das theure </w:t>
      </w:r>
      <w:proofErr w:type="spellStart"/>
      <w:r>
        <w:t>blutuergiessen</w:t>
      </w:r>
      <w:proofErr w:type="spellEnd"/>
      <w:r>
        <w:t xml:space="preserve">/ </w:t>
      </w:r>
      <w:proofErr w:type="spellStart"/>
      <w:r>
        <w:t>leyden</w:t>
      </w:r>
      <w:proofErr w:type="spellEnd"/>
      <w:r>
        <w:t xml:space="preserve"> sterben/ </w:t>
      </w:r>
      <w:proofErr w:type="spellStart"/>
      <w:r>
        <w:t>vnd</w:t>
      </w:r>
      <w:proofErr w:type="spellEnd"/>
      <w:r>
        <w:t xml:space="preserve"> </w:t>
      </w:r>
      <w:proofErr w:type="spellStart"/>
      <w:r>
        <w:t>aufferstehung</w:t>
      </w:r>
      <w:proofErr w:type="spellEnd"/>
      <w:r>
        <w:t xml:space="preserve"> </w:t>
      </w:r>
      <w:proofErr w:type="spellStart"/>
      <w:r>
        <w:t>vnsers</w:t>
      </w:r>
      <w:proofErr w:type="spellEnd"/>
      <w:r>
        <w:t xml:space="preserve"> </w:t>
      </w:r>
      <w:proofErr w:type="spellStart"/>
      <w:r>
        <w:t>heylands</w:t>
      </w:r>
      <w:proofErr w:type="spellEnd"/>
      <w:r>
        <w:t xml:space="preserve">/ das du mir kein </w:t>
      </w:r>
      <w:proofErr w:type="spellStart"/>
      <w:r>
        <w:t>versuchung</w:t>
      </w:r>
      <w:proofErr w:type="spellEnd"/>
      <w:r>
        <w:t xml:space="preserve"> schaden </w:t>
      </w:r>
      <w:proofErr w:type="spellStart"/>
      <w:r>
        <w:t>wölst</w:t>
      </w:r>
      <w:proofErr w:type="spellEnd"/>
      <w:r>
        <w:t xml:space="preserve"> lassen/ </w:t>
      </w:r>
      <w:proofErr w:type="spellStart"/>
      <w:r>
        <w:rPr>
          <w:rStyle w:val="Fett"/>
        </w:rPr>
        <w:t>Sunder</w:t>
      </w:r>
      <w:proofErr w:type="spellEnd"/>
      <w:r>
        <w:rPr>
          <w:rStyle w:val="Fett"/>
        </w:rPr>
        <w:t xml:space="preserve"> erlöse </w:t>
      </w:r>
      <w:proofErr w:type="spellStart"/>
      <w:r>
        <w:rPr>
          <w:rStyle w:val="Fett"/>
        </w:rPr>
        <w:t>vns</w:t>
      </w:r>
      <w:proofErr w:type="spellEnd"/>
      <w:r>
        <w:rPr>
          <w:rStyle w:val="Fett"/>
        </w:rPr>
        <w:t xml:space="preserve"> von dem </w:t>
      </w:r>
      <w:proofErr w:type="spellStart"/>
      <w:r>
        <w:rPr>
          <w:rStyle w:val="Fett"/>
        </w:rPr>
        <w:t>vbel</w:t>
      </w:r>
      <w:proofErr w:type="spellEnd"/>
      <w:r>
        <w:t xml:space="preserve">/ </w:t>
      </w:r>
      <w:proofErr w:type="spellStart"/>
      <w:r>
        <w:t>auff</w:t>
      </w:r>
      <w:proofErr w:type="spellEnd"/>
      <w:r>
        <w:t xml:space="preserve"> das ich des </w:t>
      </w:r>
      <w:proofErr w:type="spellStart"/>
      <w:r>
        <w:t>vnglücks</w:t>
      </w:r>
      <w:proofErr w:type="spellEnd"/>
      <w:r>
        <w:t xml:space="preserve"> alles </w:t>
      </w:r>
      <w:proofErr w:type="spellStart"/>
      <w:r>
        <w:t>loß</w:t>
      </w:r>
      <w:proofErr w:type="spellEnd"/>
      <w:r>
        <w:t xml:space="preserve"> werde/ </w:t>
      </w:r>
      <w:r>
        <w:rPr>
          <w:rStyle w:val="Fett"/>
        </w:rPr>
        <w:t>Amen.</w:t>
      </w:r>
      <w:r>
        <w:t xml:space="preserve"> </w:t>
      </w:r>
    </w:p>
    <w:p w14:paraId="72E90B5B" w14:textId="77777777" w:rsidR="00FB4AFF" w:rsidRDefault="00FB4AFF" w:rsidP="00FB4AFF">
      <w:pPr>
        <w:pStyle w:val="StandardWeb"/>
      </w:pPr>
      <w:proofErr w:type="spellStart"/>
      <w:r>
        <w:t>Vnd</w:t>
      </w:r>
      <w:proofErr w:type="spellEnd"/>
      <w:r>
        <w:t xml:space="preserve"> </w:t>
      </w:r>
      <w:proofErr w:type="spellStart"/>
      <w:r>
        <w:t>sunderlich</w:t>
      </w:r>
      <w:proofErr w:type="spellEnd"/>
      <w:r>
        <w:t xml:space="preserve"> O Herr Gott </w:t>
      </w:r>
      <w:proofErr w:type="spellStart"/>
      <w:r>
        <w:t>vater</w:t>
      </w:r>
      <w:proofErr w:type="spellEnd"/>
      <w:r>
        <w:t xml:space="preserve"> im </w:t>
      </w:r>
      <w:proofErr w:type="spellStart"/>
      <w:r>
        <w:t>hymel</w:t>
      </w:r>
      <w:proofErr w:type="spellEnd"/>
      <w:r>
        <w:t xml:space="preserve">/ O Herr Gott </w:t>
      </w:r>
      <w:proofErr w:type="spellStart"/>
      <w:r>
        <w:t>sun</w:t>
      </w:r>
      <w:proofErr w:type="spellEnd"/>
      <w:r>
        <w:t xml:space="preserve"> der </w:t>
      </w:r>
      <w:proofErr w:type="spellStart"/>
      <w:r>
        <w:t>welt</w:t>
      </w:r>
      <w:proofErr w:type="spellEnd"/>
      <w:r>
        <w:t xml:space="preserve"> </w:t>
      </w:r>
      <w:proofErr w:type="spellStart"/>
      <w:r>
        <w:t>heylandt</w:t>
      </w:r>
      <w:proofErr w:type="spellEnd"/>
      <w:r>
        <w:t xml:space="preserve">/ O Herr Gott </w:t>
      </w:r>
      <w:proofErr w:type="spellStart"/>
      <w:r>
        <w:t>heyliger</w:t>
      </w:r>
      <w:proofErr w:type="spellEnd"/>
      <w:r>
        <w:t xml:space="preserve"> </w:t>
      </w:r>
      <w:proofErr w:type="spellStart"/>
      <w:r>
        <w:t>geyst</w:t>
      </w:r>
      <w:proofErr w:type="spellEnd"/>
      <w:r>
        <w:t xml:space="preserve">/ </w:t>
      </w:r>
      <w:proofErr w:type="spellStart"/>
      <w:r>
        <w:t>wölst</w:t>
      </w:r>
      <w:proofErr w:type="spellEnd"/>
      <w:r>
        <w:t xml:space="preserve"> </w:t>
      </w:r>
      <w:proofErr w:type="spellStart"/>
      <w:r>
        <w:t>vns</w:t>
      </w:r>
      <w:proofErr w:type="spellEnd"/>
      <w:r>
        <w:t xml:space="preserve"> </w:t>
      </w:r>
      <w:proofErr w:type="spellStart"/>
      <w:r>
        <w:t>gnedig</w:t>
      </w:r>
      <w:proofErr w:type="spellEnd"/>
      <w:r>
        <w:t xml:space="preserve"> sein/ </w:t>
      </w:r>
      <w:proofErr w:type="spellStart"/>
      <w:r>
        <w:t>helffen</w:t>
      </w:r>
      <w:proofErr w:type="spellEnd"/>
      <w:r>
        <w:t xml:space="preserve"> </w:t>
      </w:r>
      <w:proofErr w:type="spellStart"/>
      <w:r>
        <w:t>vnd</w:t>
      </w:r>
      <w:proofErr w:type="spellEnd"/>
      <w:r>
        <w:t xml:space="preserve"> </w:t>
      </w:r>
      <w:proofErr w:type="spellStart"/>
      <w:r>
        <w:t>vnser</w:t>
      </w:r>
      <w:proofErr w:type="spellEnd"/>
      <w:r>
        <w:t xml:space="preserve"> verschonen. </w:t>
      </w:r>
    </w:p>
    <w:p w14:paraId="71658543" w14:textId="77777777" w:rsidR="00FB4AFF" w:rsidRDefault="00FB4AFF" w:rsidP="00FB4AFF">
      <w:pPr>
        <w:pStyle w:val="StandardWeb"/>
      </w:pPr>
      <w:r>
        <w:t xml:space="preserve">Ach lieber Herr Gott </w:t>
      </w:r>
      <w:proofErr w:type="spellStart"/>
      <w:r>
        <w:t>wölst</w:t>
      </w:r>
      <w:proofErr w:type="spellEnd"/>
      <w:r>
        <w:t xml:space="preserve"> </w:t>
      </w:r>
      <w:proofErr w:type="spellStart"/>
      <w:r>
        <w:t>vns</w:t>
      </w:r>
      <w:proofErr w:type="spellEnd"/>
      <w:r>
        <w:t xml:space="preserve"> für allen </w:t>
      </w:r>
      <w:proofErr w:type="spellStart"/>
      <w:r>
        <w:t>sünden</w:t>
      </w:r>
      <w:proofErr w:type="spellEnd"/>
      <w:r>
        <w:t xml:space="preserve">/ für allem </w:t>
      </w:r>
      <w:proofErr w:type="spellStart"/>
      <w:r>
        <w:t>yrfall</w:t>
      </w:r>
      <w:proofErr w:type="spellEnd"/>
      <w:r>
        <w:t xml:space="preserve">/ für des </w:t>
      </w:r>
      <w:proofErr w:type="spellStart"/>
      <w:r>
        <w:t>Teüffels</w:t>
      </w:r>
      <w:proofErr w:type="spellEnd"/>
      <w:r>
        <w:t xml:space="preserve"> trug </w:t>
      </w:r>
      <w:proofErr w:type="spellStart"/>
      <w:r>
        <w:t>vnd</w:t>
      </w:r>
      <w:proofErr w:type="spellEnd"/>
      <w:r>
        <w:t xml:space="preserve"> </w:t>
      </w:r>
      <w:proofErr w:type="spellStart"/>
      <w:r>
        <w:t>list</w:t>
      </w:r>
      <w:proofErr w:type="spellEnd"/>
      <w:r>
        <w:t xml:space="preserve">/ vor bösem schnellen todt/ vor </w:t>
      </w:r>
      <w:proofErr w:type="spellStart"/>
      <w:r>
        <w:t>Pestilentz</w:t>
      </w:r>
      <w:proofErr w:type="spellEnd"/>
      <w:r>
        <w:t xml:space="preserve"> </w:t>
      </w:r>
      <w:proofErr w:type="spellStart"/>
      <w:r>
        <w:t>vnd</w:t>
      </w:r>
      <w:proofErr w:type="spellEnd"/>
      <w:r>
        <w:t xml:space="preserve"> theurer </w:t>
      </w:r>
      <w:proofErr w:type="spellStart"/>
      <w:r>
        <w:t>zeyt</w:t>
      </w:r>
      <w:proofErr w:type="spellEnd"/>
      <w:r>
        <w:t xml:space="preserve">/ vor krieg </w:t>
      </w:r>
      <w:proofErr w:type="spellStart"/>
      <w:r>
        <w:t>vnd</w:t>
      </w:r>
      <w:proofErr w:type="spellEnd"/>
      <w:r>
        <w:t xml:space="preserve"> </w:t>
      </w:r>
      <w:proofErr w:type="spellStart"/>
      <w:r>
        <w:t>blutuergiessen</w:t>
      </w:r>
      <w:proofErr w:type="spellEnd"/>
      <w:r>
        <w:t xml:space="preserve">/ für </w:t>
      </w:r>
      <w:proofErr w:type="spellStart"/>
      <w:r>
        <w:t>auffrur</w:t>
      </w:r>
      <w:proofErr w:type="spellEnd"/>
      <w:r>
        <w:t xml:space="preserve"> </w:t>
      </w:r>
      <w:proofErr w:type="spellStart"/>
      <w:r>
        <w:t>vnd</w:t>
      </w:r>
      <w:proofErr w:type="spellEnd"/>
      <w:r>
        <w:t xml:space="preserve"> </w:t>
      </w:r>
      <w:proofErr w:type="spellStart"/>
      <w:r>
        <w:t>zwitracht</w:t>
      </w:r>
      <w:proofErr w:type="spellEnd"/>
      <w:r>
        <w:t xml:space="preserve">/ vor </w:t>
      </w:r>
      <w:proofErr w:type="spellStart"/>
      <w:r>
        <w:t>hagel</w:t>
      </w:r>
      <w:proofErr w:type="spellEnd"/>
      <w:r>
        <w:t xml:space="preserve"> </w:t>
      </w:r>
      <w:proofErr w:type="spellStart"/>
      <w:r>
        <w:t>vnnd</w:t>
      </w:r>
      <w:proofErr w:type="spellEnd"/>
      <w:r>
        <w:t xml:space="preserve"> </w:t>
      </w:r>
      <w:proofErr w:type="spellStart"/>
      <w:r>
        <w:t>vngewitter</w:t>
      </w:r>
      <w:proofErr w:type="spellEnd"/>
      <w:r>
        <w:t xml:space="preserve">/ vor dem ewigen todt </w:t>
      </w:r>
      <w:proofErr w:type="spellStart"/>
      <w:r>
        <w:t>behütten</w:t>
      </w:r>
      <w:proofErr w:type="spellEnd"/>
      <w:r>
        <w:t xml:space="preserve">/ </w:t>
      </w:r>
      <w:proofErr w:type="spellStart"/>
      <w:r>
        <w:t>Vnd</w:t>
      </w:r>
      <w:proofErr w:type="spellEnd"/>
      <w:r>
        <w:t xml:space="preserve"> durch dein </w:t>
      </w:r>
      <w:proofErr w:type="spellStart"/>
      <w:r>
        <w:t>heylige</w:t>
      </w:r>
      <w:proofErr w:type="spellEnd"/>
      <w:r>
        <w:t xml:space="preserve"> </w:t>
      </w:r>
      <w:proofErr w:type="spellStart"/>
      <w:r>
        <w:t>geburt</w:t>
      </w:r>
      <w:proofErr w:type="spellEnd"/>
      <w:r>
        <w:t xml:space="preserve">/ durch dein </w:t>
      </w:r>
      <w:proofErr w:type="spellStart"/>
      <w:r>
        <w:t>todtkampff</w:t>
      </w:r>
      <w:proofErr w:type="spellEnd"/>
      <w:r>
        <w:t xml:space="preserve"> </w:t>
      </w:r>
      <w:proofErr w:type="spellStart"/>
      <w:r>
        <w:t>vnnd</w:t>
      </w:r>
      <w:proofErr w:type="spellEnd"/>
      <w:r>
        <w:t xml:space="preserve"> blutigen </w:t>
      </w:r>
      <w:proofErr w:type="spellStart"/>
      <w:r>
        <w:t>schweyß</w:t>
      </w:r>
      <w:proofErr w:type="spellEnd"/>
      <w:r>
        <w:t xml:space="preserve">/ durch dein </w:t>
      </w:r>
      <w:proofErr w:type="spellStart"/>
      <w:r>
        <w:t>creütz</w:t>
      </w:r>
      <w:proofErr w:type="spellEnd"/>
      <w:r>
        <w:t xml:space="preserve"> </w:t>
      </w:r>
      <w:proofErr w:type="spellStart"/>
      <w:r>
        <w:t>vnd</w:t>
      </w:r>
      <w:proofErr w:type="spellEnd"/>
      <w:r>
        <w:t xml:space="preserve"> todt/ durch dein </w:t>
      </w:r>
      <w:proofErr w:type="spellStart"/>
      <w:r>
        <w:t>heylige</w:t>
      </w:r>
      <w:proofErr w:type="spellEnd"/>
      <w:r>
        <w:t xml:space="preserve"> </w:t>
      </w:r>
      <w:proofErr w:type="spellStart"/>
      <w:r>
        <w:t>aufferstehung</w:t>
      </w:r>
      <w:proofErr w:type="spellEnd"/>
      <w:r>
        <w:t xml:space="preserve">/ </w:t>
      </w:r>
      <w:proofErr w:type="spellStart"/>
      <w:r>
        <w:t>inn</w:t>
      </w:r>
      <w:proofErr w:type="spellEnd"/>
      <w:r>
        <w:t xml:space="preserve"> </w:t>
      </w:r>
      <w:proofErr w:type="spellStart"/>
      <w:r>
        <w:t>vnser</w:t>
      </w:r>
      <w:proofErr w:type="spellEnd"/>
      <w:r>
        <w:t xml:space="preserve"> letzten stund/ </w:t>
      </w:r>
      <w:proofErr w:type="spellStart"/>
      <w:r>
        <w:t>Hilff</w:t>
      </w:r>
      <w:proofErr w:type="spellEnd"/>
      <w:r>
        <w:t xml:space="preserve"> </w:t>
      </w:r>
      <w:proofErr w:type="spellStart"/>
      <w:r>
        <w:t>vns</w:t>
      </w:r>
      <w:proofErr w:type="spellEnd"/>
      <w:r>
        <w:t xml:space="preserve"> lieber Herr </w:t>
      </w:r>
      <w:proofErr w:type="spellStart"/>
      <w:r>
        <w:t>Got</w:t>
      </w:r>
      <w:proofErr w:type="spellEnd"/>
      <w:r>
        <w:t xml:space="preserve">. </w:t>
      </w:r>
    </w:p>
    <w:p w14:paraId="5EB6480F" w14:textId="77777777" w:rsidR="00FB4AFF" w:rsidRDefault="00FB4AFF" w:rsidP="00FB4AFF">
      <w:pPr>
        <w:pStyle w:val="StandardWeb"/>
      </w:pPr>
      <w:r>
        <w:t xml:space="preserve">Ach </w:t>
      </w:r>
      <w:proofErr w:type="spellStart"/>
      <w:r>
        <w:t>hymlischer</w:t>
      </w:r>
      <w:proofErr w:type="spellEnd"/>
      <w:r>
        <w:t xml:space="preserve"> Vater/ </w:t>
      </w:r>
      <w:proofErr w:type="spellStart"/>
      <w:r>
        <w:t>dz</w:t>
      </w:r>
      <w:proofErr w:type="spellEnd"/>
      <w:r>
        <w:t xml:space="preserve"> du deine </w:t>
      </w:r>
      <w:proofErr w:type="spellStart"/>
      <w:r>
        <w:t>heylige</w:t>
      </w:r>
      <w:proofErr w:type="spellEnd"/>
      <w:r>
        <w:t xml:space="preserve"> Christlich </w:t>
      </w:r>
      <w:proofErr w:type="spellStart"/>
      <w:r>
        <w:t>kirche</w:t>
      </w:r>
      <w:proofErr w:type="spellEnd"/>
      <w:r>
        <w:t xml:space="preserve"> regieren </w:t>
      </w:r>
      <w:proofErr w:type="spellStart"/>
      <w:r>
        <w:t>wölst</w:t>
      </w:r>
      <w:proofErr w:type="spellEnd"/>
      <w:r>
        <w:t xml:space="preserve">/ </w:t>
      </w:r>
      <w:proofErr w:type="spellStart"/>
      <w:r>
        <w:t>leyten</w:t>
      </w:r>
      <w:proofErr w:type="spellEnd"/>
      <w:r>
        <w:t xml:space="preserve"> </w:t>
      </w:r>
      <w:proofErr w:type="spellStart"/>
      <w:r>
        <w:t>vnnd</w:t>
      </w:r>
      <w:proofErr w:type="spellEnd"/>
      <w:r>
        <w:t xml:space="preserve"> </w:t>
      </w:r>
      <w:proofErr w:type="spellStart"/>
      <w:r>
        <w:t>füren</w:t>
      </w:r>
      <w:proofErr w:type="spellEnd"/>
      <w:r>
        <w:t xml:space="preserve">/ auch alle Bischoff/ </w:t>
      </w:r>
      <w:proofErr w:type="spellStart"/>
      <w:r>
        <w:t>Pfarherr</w:t>
      </w:r>
      <w:proofErr w:type="spellEnd"/>
      <w:r>
        <w:t xml:space="preserve"> </w:t>
      </w:r>
      <w:proofErr w:type="spellStart"/>
      <w:r>
        <w:t>vnd</w:t>
      </w:r>
      <w:proofErr w:type="spellEnd"/>
      <w:r>
        <w:t xml:space="preserve"> </w:t>
      </w:r>
      <w:proofErr w:type="spellStart"/>
      <w:r>
        <w:t>kirchen</w:t>
      </w:r>
      <w:proofErr w:type="spellEnd"/>
      <w:r>
        <w:t xml:space="preserve"> </w:t>
      </w:r>
      <w:proofErr w:type="spellStart"/>
      <w:r>
        <w:t>diener</w:t>
      </w:r>
      <w:proofErr w:type="spellEnd"/>
      <w:r>
        <w:t xml:space="preserve"> im </w:t>
      </w:r>
      <w:proofErr w:type="spellStart"/>
      <w:r>
        <w:t>heylsamen</w:t>
      </w:r>
      <w:proofErr w:type="spellEnd"/>
      <w:r>
        <w:t xml:space="preserve"> </w:t>
      </w:r>
      <w:proofErr w:type="spellStart"/>
      <w:r>
        <w:t>wort</w:t>
      </w:r>
      <w:proofErr w:type="spellEnd"/>
      <w:r>
        <w:t xml:space="preserve"> </w:t>
      </w:r>
      <w:proofErr w:type="spellStart"/>
      <w:r>
        <w:t>vnd</w:t>
      </w:r>
      <w:proofErr w:type="spellEnd"/>
      <w:r>
        <w:t xml:space="preserve"> </w:t>
      </w:r>
      <w:proofErr w:type="spellStart"/>
      <w:r>
        <w:t>heyligem</w:t>
      </w:r>
      <w:proofErr w:type="spellEnd"/>
      <w:r>
        <w:t xml:space="preserve"> leben behalten/ Allen rotten </w:t>
      </w:r>
      <w:proofErr w:type="spellStart"/>
      <w:r>
        <w:t>vnnd</w:t>
      </w:r>
      <w:proofErr w:type="spellEnd"/>
      <w:r>
        <w:t xml:space="preserve"> </w:t>
      </w:r>
      <w:proofErr w:type="spellStart"/>
      <w:r>
        <w:t>ergernussen</w:t>
      </w:r>
      <w:proofErr w:type="spellEnd"/>
      <w:r>
        <w:t xml:space="preserve"> </w:t>
      </w:r>
      <w:proofErr w:type="spellStart"/>
      <w:r>
        <w:t>weren</w:t>
      </w:r>
      <w:proofErr w:type="spellEnd"/>
      <w:r>
        <w:t xml:space="preserve">/ Alle </w:t>
      </w:r>
      <w:proofErr w:type="spellStart"/>
      <w:r>
        <w:t>yrrigen</w:t>
      </w:r>
      <w:proofErr w:type="spellEnd"/>
      <w:r>
        <w:t xml:space="preserve"> </w:t>
      </w:r>
      <w:proofErr w:type="spellStart"/>
      <w:r>
        <w:t>vnnd</w:t>
      </w:r>
      <w:proofErr w:type="spellEnd"/>
      <w:r>
        <w:t xml:space="preserve"> </w:t>
      </w:r>
      <w:proofErr w:type="spellStart"/>
      <w:r>
        <w:t>verfürten</w:t>
      </w:r>
      <w:proofErr w:type="spellEnd"/>
      <w:r>
        <w:t xml:space="preserve"> widerbringen/ Den </w:t>
      </w:r>
      <w:proofErr w:type="spellStart"/>
      <w:r>
        <w:t>Sathan</w:t>
      </w:r>
      <w:proofErr w:type="spellEnd"/>
      <w:r>
        <w:t xml:space="preserve"> </w:t>
      </w:r>
      <w:proofErr w:type="spellStart"/>
      <w:r>
        <w:t>vnder</w:t>
      </w:r>
      <w:proofErr w:type="spellEnd"/>
      <w:r>
        <w:t xml:space="preserve"> </w:t>
      </w:r>
      <w:proofErr w:type="spellStart"/>
      <w:r>
        <w:t>vnser</w:t>
      </w:r>
      <w:proofErr w:type="spellEnd"/>
      <w:r>
        <w:t xml:space="preserve"> </w:t>
      </w:r>
      <w:proofErr w:type="spellStart"/>
      <w:r>
        <w:t>füsse</w:t>
      </w:r>
      <w:proofErr w:type="spellEnd"/>
      <w:r>
        <w:t xml:space="preserve"> </w:t>
      </w:r>
      <w:proofErr w:type="spellStart"/>
      <w:r>
        <w:t>tretten</w:t>
      </w:r>
      <w:proofErr w:type="spellEnd"/>
      <w:r>
        <w:t xml:space="preserve">/ </w:t>
      </w:r>
      <w:proofErr w:type="spellStart"/>
      <w:r>
        <w:t>Trew</w:t>
      </w:r>
      <w:proofErr w:type="spellEnd"/>
      <w:r>
        <w:t xml:space="preserve"> </w:t>
      </w:r>
      <w:proofErr w:type="spellStart"/>
      <w:r>
        <w:t>arbeyter</w:t>
      </w:r>
      <w:proofErr w:type="spellEnd"/>
      <w:r>
        <w:t xml:space="preserve"> </w:t>
      </w:r>
      <w:proofErr w:type="spellStart"/>
      <w:r>
        <w:t>jn</w:t>
      </w:r>
      <w:proofErr w:type="spellEnd"/>
      <w:r>
        <w:t xml:space="preserve"> dein </w:t>
      </w:r>
      <w:proofErr w:type="spellStart"/>
      <w:r>
        <w:t>erndte</w:t>
      </w:r>
      <w:proofErr w:type="spellEnd"/>
      <w:r>
        <w:t xml:space="preserve"> senden/ </w:t>
      </w:r>
      <w:proofErr w:type="spellStart"/>
      <w:r>
        <w:t>vnd</w:t>
      </w:r>
      <w:proofErr w:type="spellEnd"/>
      <w:r>
        <w:t xml:space="preserve"> </w:t>
      </w:r>
      <w:proofErr w:type="spellStart"/>
      <w:r>
        <w:t>seynen</w:t>
      </w:r>
      <w:proofErr w:type="spellEnd"/>
      <w:r>
        <w:t xml:space="preserve"> </w:t>
      </w:r>
      <w:proofErr w:type="spellStart"/>
      <w:r>
        <w:t>geyst</w:t>
      </w:r>
      <w:proofErr w:type="spellEnd"/>
      <w:r>
        <w:t xml:space="preserve"> </w:t>
      </w:r>
      <w:proofErr w:type="spellStart"/>
      <w:r>
        <w:t>vnd</w:t>
      </w:r>
      <w:proofErr w:type="spellEnd"/>
      <w:r>
        <w:t xml:space="preserve"> </w:t>
      </w:r>
      <w:proofErr w:type="spellStart"/>
      <w:r>
        <w:t>krafft</w:t>
      </w:r>
      <w:proofErr w:type="spellEnd"/>
      <w:r>
        <w:t xml:space="preserve"> zum </w:t>
      </w:r>
      <w:proofErr w:type="spellStart"/>
      <w:r>
        <w:t>wort</w:t>
      </w:r>
      <w:proofErr w:type="spellEnd"/>
      <w:r>
        <w:t xml:space="preserve"> geben/ Allen </w:t>
      </w:r>
      <w:proofErr w:type="spellStart"/>
      <w:r>
        <w:t>betrübtren</w:t>
      </w:r>
      <w:proofErr w:type="spellEnd"/>
      <w:r>
        <w:t xml:space="preserve"> </w:t>
      </w:r>
      <w:proofErr w:type="spellStart"/>
      <w:r>
        <w:t>vnnd</w:t>
      </w:r>
      <w:proofErr w:type="spellEnd"/>
      <w:r>
        <w:t xml:space="preserve"> blöden </w:t>
      </w:r>
      <w:proofErr w:type="spellStart"/>
      <w:r>
        <w:t>helffen</w:t>
      </w:r>
      <w:proofErr w:type="spellEnd"/>
      <w:r>
        <w:t xml:space="preserve"> </w:t>
      </w:r>
      <w:proofErr w:type="spellStart"/>
      <w:r>
        <w:t>vnd</w:t>
      </w:r>
      <w:proofErr w:type="spellEnd"/>
      <w:r>
        <w:t xml:space="preserve"> trösten. </w:t>
      </w:r>
    </w:p>
    <w:p w14:paraId="11F756DF" w14:textId="77777777" w:rsidR="00FB4AFF" w:rsidRDefault="00FB4AFF" w:rsidP="00FB4AFF">
      <w:pPr>
        <w:pStyle w:val="StandardWeb"/>
      </w:pPr>
      <w:r>
        <w:t xml:space="preserve">Allen Königen </w:t>
      </w:r>
      <w:proofErr w:type="spellStart"/>
      <w:r>
        <w:t>vnd</w:t>
      </w:r>
      <w:proofErr w:type="spellEnd"/>
      <w:r>
        <w:t xml:space="preserve"> Fürsten </w:t>
      </w:r>
      <w:proofErr w:type="spellStart"/>
      <w:r>
        <w:t>frid</w:t>
      </w:r>
      <w:proofErr w:type="spellEnd"/>
      <w:r>
        <w:t xml:space="preserve"> </w:t>
      </w:r>
      <w:proofErr w:type="spellStart"/>
      <w:r>
        <w:t>vnd</w:t>
      </w:r>
      <w:proofErr w:type="spellEnd"/>
      <w:r>
        <w:t xml:space="preserve"> </w:t>
      </w:r>
      <w:proofErr w:type="spellStart"/>
      <w:r>
        <w:t>eintracht</w:t>
      </w:r>
      <w:proofErr w:type="spellEnd"/>
      <w:r>
        <w:t xml:space="preserve"> geben/ </w:t>
      </w:r>
      <w:proofErr w:type="spellStart"/>
      <w:r>
        <w:t>Vnserm</w:t>
      </w:r>
      <w:proofErr w:type="spellEnd"/>
      <w:r>
        <w:t xml:space="preserve"> Keyser steten sieg wider die feind der </w:t>
      </w:r>
      <w:proofErr w:type="spellStart"/>
      <w:r>
        <w:t>Christenheyt</w:t>
      </w:r>
      <w:proofErr w:type="spellEnd"/>
      <w:r>
        <w:t xml:space="preserve"> </w:t>
      </w:r>
      <w:proofErr w:type="spellStart"/>
      <w:r>
        <w:t>günnen</w:t>
      </w:r>
      <w:proofErr w:type="spellEnd"/>
      <w:r>
        <w:t xml:space="preserve">/ Meinen lieben </w:t>
      </w:r>
      <w:proofErr w:type="spellStart"/>
      <w:r>
        <w:t>gemahel</w:t>
      </w:r>
      <w:proofErr w:type="spellEnd"/>
      <w:r>
        <w:t xml:space="preserve">/ mich meine </w:t>
      </w:r>
      <w:proofErr w:type="spellStart"/>
      <w:r>
        <w:t>kinder</w:t>
      </w:r>
      <w:proofErr w:type="spellEnd"/>
      <w:r>
        <w:t xml:space="preserve">/ auch alle </w:t>
      </w:r>
      <w:proofErr w:type="spellStart"/>
      <w:r>
        <w:t>diser</w:t>
      </w:r>
      <w:proofErr w:type="spellEnd"/>
      <w:r>
        <w:t xml:space="preserve"> </w:t>
      </w:r>
      <w:proofErr w:type="spellStart"/>
      <w:r>
        <w:t>land</w:t>
      </w:r>
      <w:proofErr w:type="spellEnd"/>
      <w:r>
        <w:t xml:space="preserve"> </w:t>
      </w:r>
      <w:proofErr w:type="spellStart"/>
      <w:r>
        <w:t>Amptleüt</w:t>
      </w:r>
      <w:proofErr w:type="spellEnd"/>
      <w:r>
        <w:t xml:space="preserve"> </w:t>
      </w:r>
      <w:proofErr w:type="spellStart"/>
      <w:r>
        <w:t>vnd</w:t>
      </w:r>
      <w:proofErr w:type="spellEnd"/>
      <w:r>
        <w:t xml:space="preserve"> </w:t>
      </w:r>
      <w:proofErr w:type="spellStart"/>
      <w:r>
        <w:t>regierer</w:t>
      </w:r>
      <w:proofErr w:type="spellEnd"/>
      <w:r>
        <w:t xml:space="preserve">/ </w:t>
      </w:r>
      <w:proofErr w:type="spellStart"/>
      <w:r>
        <w:t>leyten</w:t>
      </w:r>
      <w:proofErr w:type="spellEnd"/>
      <w:r>
        <w:t xml:space="preserve">/ schützen/ </w:t>
      </w:r>
      <w:proofErr w:type="spellStart"/>
      <w:r>
        <w:t>vnd</w:t>
      </w:r>
      <w:proofErr w:type="spellEnd"/>
      <w:r>
        <w:t xml:space="preserve"> dein </w:t>
      </w:r>
      <w:proofErr w:type="spellStart"/>
      <w:r>
        <w:t>heylige</w:t>
      </w:r>
      <w:proofErr w:type="spellEnd"/>
      <w:r>
        <w:t xml:space="preserve"> </w:t>
      </w:r>
      <w:proofErr w:type="spellStart"/>
      <w:r>
        <w:t>weyßheyt</w:t>
      </w:r>
      <w:proofErr w:type="spellEnd"/>
      <w:r>
        <w:t xml:space="preserve"> </w:t>
      </w:r>
      <w:proofErr w:type="spellStart"/>
      <w:r>
        <w:t>mitteylen</w:t>
      </w:r>
      <w:proofErr w:type="spellEnd"/>
      <w:r>
        <w:t xml:space="preserve">/ Auch die gemein dieses </w:t>
      </w:r>
      <w:proofErr w:type="spellStart"/>
      <w:r>
        <w:t>gantzen</w:t>
      </w:r>
      <w:proofErr w:type="spellEnd"/>
      <w:r>
        <w:t xml:space="preserve"> </w:t>
      </w:r>
      <w:proofErr w:type="spellStart"/>
      <w:r>
        <w:t>landes</w:t>
      </w:r>
      <w:proofErr w:type="spellEnd"/>
      <w:r>
        <w:t xml:space="preserve"> </w:t>
      </w:r>
      <w:proofErr w:type="spellStart"/>
      <w:r>
        <w:t>segenen</w:t>
      </w:r>
      <w:proofErr w:type="spellEnd"/>
      <w:r>
        <w:t xml:space="preserve"> </w:t>
      </w:r>
      <w:proofErr w:type="spellStart"/>
      <w:r>
        <w:t>vond</w:t>
      </w:r>
      <w:proofErr w:type="spellEnd"/>
      <w:r>
        <w:t xml:space="preserve"> </w:t>
      </w:r>
      <w:proofErr w:type="spellStart"/>
      <w:r>
        <w:t>behütten</w:t>
      </w:r>
      <w:proofErr w:type="spellEnd"/>
      <w:r>
        <w:t xml:space="preserve">. </w:t>
      </w:r>
    </w:p>
    <w:p w14:paraId="58CC604F" w14:textId="77777777" w:rsidR="00FB4AFF" w:rsidRDefault="00FB4AFF" w:rsidP="00FB4AFF">
      <w:pPr>
        <w:pStyle w:val="StandardWeb"/>
      </w:pPr>
      <w:r>
        <w:t xml:space="preserve">Allen so in not </w:t>
      </w:r>
      <w:proofErr w:type="spellStart"/>
      <w:r>
        <w:t>vnnd</w:t>
      </w:r>
      <w:proofErr w:type="spellEnd"/>
      <w:r>
        <w:t xml:space="preserve"> fahr sind mit </w:t>
      </w:r>
      <w:proofErr w:type="spellStart"/>
      <w:r>
        <w:t>hilff</w:t>
      </w:r>
      <w:proofErr w:type="spellEnd"/>
      <w:r>
        <w:t xml:space="preserve"> </w:t>
      </w:r>
      <w:proofErr w:type="spellStart"/>
      <w:r>
        <w:t>erscheynen</w:t>
      </w:r>
      <w:proofErr w:type="spellEnd"/>
      <w:r>
        <w:t xml:space="preserve">/ Allen schwangern </w:t>
      </w:r>
      <w:proofErr w:type="spellStart"/>
      <w:r>
        <w:t>vnd</w:t>
      </w:r>
      <w:proofErr w:type="spellEnd"/>
      <w:r>
        <w:t xml:space="preserve"> </w:t>
      </w:r>
      <w:proofErr w:type="spellStart"/>
      <w:r>
        <w:t>seügerin</w:t>
      </w:r>
      <w:proofErr w:type="spellEnd"/>
      <w:r>
        <w:t xml:space="preserve"> </w:t>
      </w:r>
      <w:proofErr w:type="spellStart"/>
      <w:r>
        <w:t>fröliche</w:t>
      </w:r>
      <w:proofErr w:type="spellEnd"/>
      <w:r>
        <w:t xml:space="preserve"> </w:t>
      </w:r>
      <w:proofErr w:type="spellStart"/>
      <w:r>
        <w:t>frucht</w:t>
      </w:r>
      <w:proofErr w:type="spellEnd"/>
      <w:r>
        <w:t xml:space="preserve"> </w:t>
      </w:r>
      <w:proofErr w:type="spellStart"/>
      <w:r>
        <w:t>vnd</w:t>
      </w:r>
      <w:proofErr w:type="spellEnd"/>
      <w:r>
        <w:t xml:space="preserve"> </w:t>
      </w:r>
      <w:proofErr w:type="spellStart"/>
      <w:r>
        <w:t>gedeyhen</w:t>
      </w:r>
      <w:proofErr w:type="spellEnd"/>
      <w:r>
        <w:t xml:space="preserve"> geben/ Aller </w:t>
      </w:r>
      <w:proofErr w:type="spellStart"/>
      <w:r>
        <w:t>kinder</w:t>
      </w:r>
      <w:proofErr w:type="spellEnd"/>
      <w:r>
        <w:t xml:space="preserve"> </w:t>
      </w:r>
      <w:proofErr w:type="spellStart"/>
      <w:r>
        <w:t>vnd</w:t>
      </w:r>
      <w:proofErr w:type="spellEnd"/>
      <w:r>
        <w:t xml:space="preserve"> </w:t>
      </w:r>
      <w:proofErr w:type="spellStart"/>
      <w:r>
        <w:t>krancken</w:t>
      </w:r>
      <w:proofErr w:type="spellEnd"/>
      <w:r>
        <w:t xml:space="preserve"> pflegen </w:t>
      </w:r>
      <w:proofErr w:type="spellStart"/>
      <w:r>
        <w:t>vnnd</w:t>
      </w:r>
      <w:proofErr w:type="spellEnd"/>
      <w:r>
        <w:t xml:space="preserve"> warten/ Alle verdruckte gefangene laß </w:t>
      </w:r>
      <w:proofErr w:type="spellStart"/>
      <w:r>
        <w:t>vnd</w:t>
      </w:r>
      <w:proofErr w:type="spellEnd"/>
      <w:r>
        <w:t xml:space="preserve"> ledig lassen/ Alle </w:t>
      </w:r>
      <w:proofErr w:type="spellStart"/>
      <w:r>
        <w:t>witwen</w:t>
      </w:r>
      <w:proofErr w:type="spellEnd"/>
      <w:r>
        <w:t xml:space="preserve"> </w:t>
      </w:r>
      <w:proofErr w:type="spellStart"/>
      <w:r>
        <w:t>vnd</w:t>
      </w:r>
      <w:proofErr w:type="spellEnd"/>
      <w:r>
        <w:t xml:space="preserve"> </w:t>
      </w:r>
      <w:proofErr w:type="spellStart"/>
      <w:r>
        <w:t>waysen</w:t>
      </w:r>
      <w:proofErr w:type="spellEnd"/>
      <w:r>
        <w:t xml:space="preserve"> </w:t>
      </w:r>
      <w:proofErr w:type="spellStart"/>
      <w:r>
        <w:t>verteydigen</w:t>
      </w:r>
      <w:proofErr w:type="spellEnd"/>
      <w:r>
        <w:t xml:space="preserve"> </w:t>
      </w:r>
      <w:proofErr w:type="spellStart"/>
      <w:r>
        <w:t>vnnd</w:t>
      </w:r>
      <w:proofErr w:type="spellEnd"/>
      <w:r>
        <w:t xml:space="preserve"> versorgen/ Aller </w:t>
      </w:r>
      <w:proofErr w:type="spellStart"/>
      <w:r>
        <w:t>menschen</w:t>
      </w:r>
      <w:proofErr w:type="spellEnd"/>
      <w:r>
        <w:t xml:space="preserve"> dich erbarmen. </w:t>
      </w:r>
    </w:p>
    <w:p w14:paraId="3397927D" w14:textId="77777777" w:rsidR="00FB4AFF" w:rsidRDefault="00FB4AFF" w:rsidP="00FB4AFF">
      <w:pPr>
        <w:pStyle w:val="StandardWeb"/>
      </w:pPr>
      <w:proofErr w:type="spellStart"/>
      <w:r>
        <w:t>Vnsern</w:t>
      </w:r>
      <w:proofErr w:type="spellEnd"/>
      <w:r>
        <w:t xml:space="preserve"> feinden/ </w:t>
      </w:r>
      <w:proofErr w:type="spellStart"/>
      <w:r>
        <w:t>verfolgern</w:t>
      </w:r>
      <w:proofErr w:type="spellEnd"/>
      <w:r>
        <w:t xml:space="preserve"> </w:t>
      </w:r>
      <w:proofErr w:type="spellStart"/>
      <w:r>
        <w:t>vnd</w:t>
      </w:r>
      <w:proofErr w:type="spellEnd"/>
      <w:r>
        <w:t xml:space="preserve"> </w:t>
      </w:r>
      <w:proofErr w:type="spellStart"/>
      <w:r>
        <w:t>lesterern</w:t>
      </w:r>
      <w:proofErr w:type="spellEnd"/>
      <w:r>
        <w:t xml:space="preserve"> vergeben </w:t>
      </w:r>
      <w:proofErr w:type="spellStart"/>
      <w:r>
        <w:t>vnd</w:t>
      </w:r>
      <w:proofErr w:type="spellEnd"/>
      <w:r>
        <w:t xml:space="preserve"> sie </w:t>
      </w:r>
      <w:proofErr w:type="spellStart"/>
      <w:r>
        <w:t>bekeren</w:t>
      </w:r>
      <w:proofErr w:type="spellEnd"/>
      <w:r>
        <w:t xml:space="preserve">/ Die </w:t>
      </w:r>
      <w:proofErr w:type="spellStart"/>
      <w:r>
        <w:t>frücht</w:t>
      </w:r>
      <w:proofErr w:type="spellEnd"/>
      <w:r>
        <w:t xml:space="preserve"> </w:t>
      </w:r>
      <w:proofErr w:type="spellStart"/>
      <w:r>
        <w:t>auff</w:t>
      </w:r>
      <w:proofErr w:type="spellEnd"/>
      <w:r>
        <w:t xml:space="preserve"> dem </w:t>
      </w:r>
      <w:proofErr w:type="spellStart"/>
      <w:r>
        <w:t>land</w:t>
      </w:r>
      <w:proofErr w:type="spellEnd"/>
      <w:r>
        <w:t xml:space="preserve"> geben </w:t>
      </w:r>
      <w:proofErr w:type="spellStart"/>
      <w:r>
        <w:t>vnd</w:t>
      </w:r>
      <w:proofErr w:type="spellEnd"/>
      <w:r>
        <w:t xml:space="preserve"> </w:t>
      </w:r>
      <w:proofErr w:type="spellStart"/>
      <w:r>
        <w:t>bewaren</w:t>
      </w:r>
      <w:proofErr w:type="spellEnd"/>
      <w:r>
        <w:t xml:space="preserve">/ </w:t>
      </w:r>
      <w:proofErr w:type="spellStart"/>
      <w:r>
        <w:t>Vnd</w:t>
      </w:r>
      <w:proofErr w:type="spellEnd"/>
      <w:r>
        <w:t xml:space="preserve"> </w:t>
      </w:r>
      <w:proofErr w:type="spellStart"/>
      <w:r>
        <w:t>vns</w:t>
      </w:r>
      <w:proofErr w:type="spellEnd"/>
      <w:r>
        <w:t xml:space="preserve"> </w:t>
      </w:r>
      <w:proofErr w:type="spellStart"/>
      <w:r>
        <w:t>gnedigklich</w:t>
      </w:r>
      <w:proofErr w:type="spellEnd"/>
      <w:r>
        <w:t xml:space="preserve"> erhören/ O Jesu Christ Gottes </w:t>
      </w:r>
      <w:proofErr w:type="spellStart"/>
      <w:r>
        <w:t>sun</w:t>
      </w:r>
      <w:proofErr w:type="spellEnd"/>
      <w:r>
        <w:t xml:space="preserve">/ Erhör mich lieber Herre Gott/ O du Gottes </w:t>
      </w:r>
      <w:proofErr w:type="spellStart"/>
      <w:r>
        <w:t>lamb</w:t>
      </w:r>
      <w:proofErr w:type="spellEnd"/>
      <w:r>
        <w:t xml:space="preserve">/ </w:t>
      </w:r>
      <w:proofErr w:type="spellStart"/>
      <w:r>
        <w:t>welchs</w:t>
      </w:r>
      <w:proofErr w:type="spellEnd"/>
      <w:r>
        <w:t xml:space="preserve"> der </w:t>
      </w:r>
      <w:proofErr w:type="spellStart"/>
      <w:r>
        <w:t>welt</w:t>
      </w:r>
      <w:proofErr w:type="spellEnd"/>
      <w:r>
        <w:t xml:space="preserve"> </w:t>
      </w:r>
      <w:proofErr w:type="spellStart"/>
      <w:r>
        <w:t>sünde</w:t>
      </w:r>
      <w:proofErr w:type="spellEnd"/>
      <w:r>
        <w:t xml:space="preserve"> </w:t>
      </w:r>
      <w:proofErr w:type="spellStart"/>
      <w:r>
        <w:t>tregt</w:t>
      </w:r>
      <w:proofErr w:type="spellEnd"/>
      <w:r>
        <w:t xml:space="preserve">/ Erbarm dich über mich/ </w:t>
      </w:r>
      <w:proofErr w:type="spellStart"/>
      <w:r>
        <w:t>vnnd</w:t>
      </w:r>
      <w:proofErr w:type="spellEnd"/>
      <w:r>
        <w:t xml:space="preserve"> </w:t>
      </w:r>
      <w:proofErr w:type="spellStart"/>
      <w:r>
        <w:t>verleyhe</w:t>
      </w:r>
      <w:proofErr w:type="spellEnd"/>
      <w:r>
        <w:t xml:space="preserve"> </w:t>
      </w:r>
      <w:proofErr w:type="spellStart"/>
      <w:r>
        <w:t>vns</w:t>
      </w:r>
      <w:proofErr w:type="spellEnd"/>
      <w:r>
        <w:t xml:space="preserve"> deinen </w:t>
      </w:r>
      <w:proofErr w:type="spellStart"/>
      <w:r>
        <w:t>stetten</w:t>
      </w:r>
      <w:proofErr w:type="spellEnd"/>
      <w:r>
        <w:t xml:space="preserve"> </w:t>
      </w:r>
      <w:proofErr w:type="spellStart"/>
      <w:r>
        <w:t>frid</w:t>
      </w:r>
      <w:proofErr w:type="spellEnd"/>
      <w:r>
        <w:t xml:space="preserve">/ Amen. </w:t>
      </w:r>
    </w:p>
    <w:p w14:paraId="58DB8C71" w14:textId="77777777" w:rsidR="00FB4AFF" w:rsidRDefault="00FB4AFF" w:rsidP="00FB4AFF">
      <w:pPr>
        <w:pStyle w:val="StandardWeb"/>
      </w:pPr>
      <w:r>
        <w:t xml:space="preserve">O Herre </w:t>
      </w:r>
      <w:proofErr w:type="spellStart"/>
      <w:r>
        <w:t>handel</w:t>
      </w:r>
      <w:proofErr w:type="spellEnd"/>
      <w:r>
        <w:t xml:space="preserve"> </w:t>
      </w:r>
      <w:proofErr w:type="spellStart"/>
      <w:r>
        <w:t>nit</w:t>
      </w:r>
      <w:proofErr w:type="spellEnd"/>
      <w:r>
        <w:t xml:space="preserve"> mit </w:t>
      </w:r>
      <w:proofErr w:type="spellStart"/>
      <w:r>
        <w:t>vns</w:t>
      </w:r>
      <w:proofErr w:type="spellEnd"/>
      <w:r>
        <w:t xml:space="preserve"> nach </w:t>
      </w:r>
      <w:proofErr w:type="spellStart"/>
      <w:r>
        <w:t>vnsern</w:t>
      </w:r>
      <w:proofErr w:type="spellEnd"/>
      <w:r>
        <w:t xml:space="preserve"> </w:t>
      </w:r>
      <w:proofErr w:type="spellStart"/>
      <w:r>
        <w:t>sünden</w:t>
      </w:r>
      <w:proofErr w:type="spellEnd"/>
      <w:r>
        <w:t xml:space="preserve">/ </w:t>
      </w:r>
      <w:proofErr w:type="spellStart"/>
      <w:r>
        <w:t>Vnd</w:t>
      </w:r>
      <w:proofErr w:type="spellEnd"/>
      <w:r>
        <w:t xml:space="preserve"> vergelte </w:t>
      </w:r>
      <w:proofErr w:type="spellStart"/>
      <w:r>
        <w:t>vns</w:t>
      </w:r>
      <w:proofErr w:type="spellEnd"/>
      <w:r>
        <w:t xml:space="preserve"> </w:t>
      </w:r>
      <w:proofErr w:type="spellStart"/>
      <w:r>
        <w:t>nit</w:t>
      </w:r>
      <w:proofErr w:type="spellEnd"/>
      <w:r>
        <w:t xml:space="preserve"> nach </w:t>
      </w:r>
      <w:proofErr w:type="spellStart"/>
      <w:r>
        <w:t>vnser</w:t>
      </w:r>
      <w:proofErr w:type="spellEnd"/>
      <w:r>
        <w:t xml:space="preserve"> </w:t>
      </w:r>
      <w:proofErr w:type="spellStart"/>
      <w:r>
        <w:t>missethat</w:t>
      </w:r>
      <w:proofErr w:type="spellEnd"/>
      <w:r>
        <w:t xml:space="preserve">/ Denn wir haben gesündiget mit </w:t>
      </w:r>
      <w:proofErr w:type="spellStart"/>
      <w:r>
        <w:t>vnsern</w:t>
      </w:r>
      <w:proofErr w:type="spellEnd"/>
      <w:r>
        <w:t xml:space="preserve"> </w:t>
      </w:r>
      <w:proofErr w:type="spellStart"/>
      <w:r>
        <w:t>vätern</w:t>
      </w:r>
      <w:proofErr w:type="spellEnd"/>
      <w:r>
        <w:t xml:space="preserve">/ </w:t>
      </w:r>
      <w:proofErr w:type="spellStart"/>
      <w:r>
        <w:t>vnd</w:t>
      </w:r>
      <w:proofErr w:type="spellEnd"/>
      <w:r>
        <w:t xml:space="preserve"> haben mißhandelt </w:t>
      </w:r>
      <w:proofErr w:type="spellStart"/>
      <w:r>
        <w:t>vnnd</w:t>
      </w:r>
      <w:proofErr w:type="spellEnd"/>
      <w:r>
        <w:t xml:space="preserve"> sind </w:t>
      </w:r>
      <w:proofErr w:type="spellStart"/>
      <w:r>
        <w:t>gotloß</w:t>
      </w:r>
      <w:proofErr w:type="spellEnd"/>
      <w:r>
        <w:t xml:space="preserve"> gewesen. </w:t>
      </w:r>
    </w:p>
    <w:p w14:paraId="79A7AC61" w14:textId="77777777" w:rsidR="00FB4AFF" w:rsidRDefault="00FB4AFF" w:rsidP="00FB4AFF">
      <w:pPr>
        <w:pStyle w:val="berschrift2"/>
      </w:pPr>
      <w:r>
        <w:t xml:space="preserve">Laßt </w:t>
      </w:r>
      <w:proofErr w:type="spellStart"/>
      <w:r>
        <w:t>vns</w:t>
      </w:r>
      <w:proofErr w:type="spellEnd"/>
      <w:r>
        <w:t xml:space="preserve"> betten.</w:t>
      </w:r>
    </w:p>
    <w:p w14:paraId="308D0392" w14:textId="77777777" w:rsidR="00FB4AFF" w:rsidRDefault="00FB4AFF" w:rsidP="00FB4AFF">
      <w:pPr>
        <w:pStyle w:val="StandardWeb"/>
      </w:pPr>
      <w:r>
        <w:t xml:space="preserve">O Herr </w:t>
      </w:r>
      <w:proofErr w:type="spellStart"/>
      <w:r>
        <w:t>allmechtiger</w:t>
      </w:r>
      <w:proofErr w:type="spellEnd"/>
      <w:r>
        <w:t xml:space="preserve"> </w:t>
      </w:r>
      <w:proofErr w:type="spellStart"/>
      <w:r>
        <w:t>Got</w:t>
      </w:r>
      <w:proofErr w:type="spellEnd"/>
      <w:r>
        <w:t xml:space="preserve">/ der du der elenden </w:t>
      </w:r>
      <w:proofErr w:type="spellStart"/>
      <w:r>
        <w:t>seufftzen</w:t>
      </w:r>
      <w:proofErr w:type="spellEnd"/>
      <w:r>
        <w:t xml:space="preserve"> nicht </w:t>
      </w:r>
      <w:proofErr w:type="spellStart"/>
      <w:r>
        <w:t>verschmehest</w:t>
      </w:r>
      <w:proofErr w:type="spellEnd"/>
      <w:r>
        <w:t xml:space="preserve">/ </w:t>
      </w:r>
      <w:proofErr w:type="spellStart"/>
      <w:r>
        <w:t>vnd</w:t>
      </w:r>
      <w:proofErr w:type="spellEnd"/>
      <w:r>
        <w:t xml:space="preserve"> der betrübten </w:t>
      </w:r>
      <w:proofErr w:type="spellStart"/>
      <w:r>
        <w:t>hertzen</w:t>
      </w:r>
      <w:proofErr w:type="spellEnd"/>
      <w:r>
        <w:t xml:space="preserve"> verlangen nicht verachtest/ </w:t>
      </w:r>
      <w:proofErr w:type="spellStart"/>
      <w:r>
        <w:t>Sihe</w:t>
      </w:r>
      <w:proofErr w:type="spellEnd"/>
      <w:r>
        <w:t xml:space="preserve"> doch an mein </w:t>
      </w:r>
      <w:proofErr w:type="spellStart"/>
      <w:r>
        <w:t>gepete</w:t>
      </w:r>
      <w:proofErr w:type="spellEnd"/>
      <w:r>
        <w:t xml:space="preserve">/ </w:t>
      </w:r>
      <w:proofErr w:type="spellStart"/>
      <w:r>
        <w:t>welchs</w:t>
      </w:r>
      <w:proofErr w:type="spellEnd"/>
      <w:r>
        <w:t xml:space="preserve"> ich in meiner not </w:t>
      </w:r>
      <w:proofErr w:type="spellStart"/>
      <w:r>
        <w:t>fürbringe</w:t>
      </w:r>
      <w:proofErr w:type="spellEnd"/>
      <w:r>
        <w:t xml:space="preserve">/ </w:t>
      </w:r>
      <w:proofErr w:type="spellStart"/>
      <w:r>
        <w:t>vnd</w:t>
      </w:r>
      <w:proofErr w:type="spellEnd"/>
      <w:r>
        <w:t xml:space="preserve"> erhöre mich </w:t>
      </w:r>
      <w:proofErr w:type="spellStart"/>
      <w:r>
        <w:t>gnedigklich</w:t>
      </w:r>
      <w:proofErr w:type="spellEnd"/>
      <w:r>
        <w:t xml:space="preserve">/ das alles so beyde vom </w:t>
      </w:r>
      <w:proofErr w:type="spellStart"/>
      <w:r>
        <w:t>Teüfel</w:t>
      </w:r>
      <w:proofErr w:type="spellEnd"/>
      <w:r>
        <w:t xml:space="preserve"> </w:t>
      </w:r>
      <w:proofErr w:type="spellStart"/>
      <w:r>
        <w:t>vnd</w:t>
      </w:r>
      <w:proofErr w:type="spellEnd"/>
      <w:r>
        <w:t xml:space="preserve"> </w:t>
      </w:r>
      <w:proofErr w:type="spellStart"/>
      <w:r>
        <w:t>menschen</w:t>
      </w:r>
      <w:proofErr w:type="spellEnd"/>
      <w:r>
        <w:t xml:space="preserve"> wider mich strebet/ zu nichte/ </w:t>
      </w:r>
      <w:proofErr w:type="spellStart"/>
      <w:r>
        <w:t>vnd</w:t>
      </w:r>
      <w:proofErr w:type="spellEnd"/>
      <w:r>
        <w:t xml:space="preserve"> nach dem </w:t>
      </w:r>
      <w:proofErr w:type="spellStart"/>
      <w:r>
        <w:t>rath</w:t>
      </w:r>
      <w:proofErr w:type="spellEnd"/>
      <w:r>
        <w:t xml:space="preserve"> deiner </w:t>
      </w:r>
      <w:proofErr w:type="spellStart"/>
      <w:r>
        <w:t>gütte</w:t>
      </w:r>
      <w:proofErr w:type="spellEnd"/>
      <w:r>
        <w:t xml:space="preserve"> </w:t>
      </w:r>
      <w:proofErr w:type="spellStart"/>
      <w:r>
        <w:t>zutrennet</w:t>
      </w:r>
      <w:proofErr w:type="spellEnd"/>
      <w:r>
        <w:t xml:space="preserve"> werde/ </w:t>
      </w:r>
      <w:proofErr w:type="spellStart"/>
      <w:r>
        <w:t>auff</w:t>
      </w:r>
      <w:proofErr w:type="spellEnd"/>
      <w:r>
        <w:t xml:space="preserve"> das ich von aller </w:t>
      </w:r>
      <w:proofErr w:type="spellStart"/>
      <w:r>
        <w:t>anfechtung</w:t>
      </w:r>
      <w:proofErr w:type="spellEnd"/>
      <w:r>
        <w:t xml:space="preserve"> </w:t>
      </w:r>
      <w:proofErr w:type="spellStart"/>
      <w:r>
        <w:t>vnuerseret</w:t>
      </w:r>
      <w:proofErr w:type="spellEnd"/>
      <w:r>
        <w:t xml:space="preserve">/ dir in deiner gemeine </w:t>
      </w:r>
      <w:proofErr w:type="spellStart"/>
      <w:r>
        <w:t>dancke</w:t>
      </w:r>
      <w:proofErr w:type="spellEnd"/>
      <w:r>
        <w:t xml:space="preserve">/ </w:t>
      </w:r>
      <w:proofErr w:type="spellStart"/>
      <w:r>
        <w:t>vnd</w:t>
      </w:r>
      <w:proofErr w:type="spellEnd"/>
      <w:r>
        <w:t xml:space="preserve"> dich </w:t>
      </w:r>
      <w:proofErr w:type="spellStart"/>
      <w:r>
        <w:t>allzeyt</w:t>
      </w:r>
      <w:proofErr w:type="spellEnd"/>
      <w:r>
        <w:t xml:space="preserve"> lobe. </w:t>
      </w:r>
    </w:p>
    <w:p w14:paraId="2CCEB51B" w14:textId="77777777" w:rsidR="00FB4AFF" w:rsidRDefault="00FB4AFF" w:rsidP="00FB4AFF">
      <w:pPr>
        <w:pStyle w:val="StandardWeb"/>
      </w:pPr>
      <w:r>
        <w:t xml:space="preserve">O Herr Gott </w:t>
      </w:r>
      <w:proofErr w:type="spellStart"/>
      <w:r>
        <w:t>hymlischer</w:t>
      </w:r>
      <w:proofErr w:type="spellEnd"/>
      <w:r>
        <w:t xml:space="preserve"> Vater/ der du </w:t>
      </w:r>
      <w:proofErr w:type="spellStart"/>
      <w:r>
        <w:t>nit</w:t>
      </w:r>
      <w:proofErr w:type="spellEnd"/>
      <w:r>
        <w:t xml:space="preserve"> </w:t>
      </w:r>
      <w:proofErr w:type="spellStart"/>
      <w:r>
        <w:t>lust</w:t>
      </w:r>
      <w:proofErr w:type="spellEnd"/>
      <w:r>
        <w:t xml:space="preserve"> hast an der armen </w:t>
      </w:r>
      <w:proofErr w:type="spellStart"/>
      <w:r>
        <w:t>sünder</w:t>
      </w:r>
      <w:proofErr w:type="spellEnd"/>
      <w:r>
        <w:t xml:space="preserve"> todt/ </w:t>
      </w:r>
      <w:proofErr w:type="spellStart"/>
      <w:r>
        <w:t>leßt</w:t>
      </w:r>
      <w:proofErr w:type="spellEnd"/>
      <w:r>
        <w:t xml:space="preserve"> sie auch </w:t>
      </w:r>
      <w:proofErr w:type="spellStart"/>
      <w:r>
        <w:t>nit</w:t>
      </w:r>
      <w:proofErr w:type="spellEnd"/>
      <w:r>
        <w:t xml:space="preserve"> gerne verderben/ </w:t>
      </w:r>
      <w:proofErr w:type="spellStart"/>
      <w:r>
        <w:t>sunder</w:t>
      </w:r>
      <w:proofErr w:type="spellEnd"/>
      <w:r>
        <w:t xml:space="preserve"> </w:t>
      </w:r>
      <w:proofErr w:type="spellStart"/>
      <w:r>
        <w:t>wilst</w:t>
      </w:r>
      <w:proofErr w:type="spellEnd"/>
      <w:r>
        <w:t xml:space="preserve"> das sie </w:t>
      </w:r>
      <w:proofErr w:type="spellStart"/>
      <w:r>
        <w:t>bekeret</w:t>
      </w:r>
      <w:proofErr w:type="spellEnd"/>
      <w:r>
        <w:t xml:space="preserve"> werden </w:t>
      </w:r>
      <w:proofErr w:type="spellStart"/>
      <w:r>
        <w:t>vnnd</w:t>
      </w:r>
      <w:proofErr w:type="spellEnd"/>
      <w:r>
        <w:t xml:space="preserve"> leben/ Wir bitten dich </w:t>
      </w:r>
      <w:proofErr w:type="spellStart"/>
      <w:r>
        <w:t>hertzlich</w:t>
      </w:r>
      <w:proofErr w:type="spellEnd"/>
      <w:r>
        <w:t xml:space="preserve">/ du wöllest die </w:t>
      </w:r>
      <w:proofErr w:type="spellStart"/>
      <w:r>
        <w:t>woluerdiente</w:t>
      </w:r>
      <w:proofErr w:type="spellEnd"/>
      <w:r>
        <w:t xml:space="preserve"> straffe </w:t>
      </w:r>
      <w:proofErr w:type="spellStart"/>
      <w:r>
        <w:t>vnserer</w:t>
      </w:r>
      <w:proofErr w:type="spellEnd"/>
      <w:r>
        <w:t xml:space="preserve"> </w:t>
      </w:r>
      <w:proofErr w:type="spellStart"/>
      <w:r>
        <w:t>sünden</w:t>
      </w:r>
      <w:proofErr w:type="spellEnd"/>
      <w:r>
        <w:t xml:space="preserve"> </w:t>
      </w:r>
      <w:proofErr w:type="spellStart"/>
      <w:r>
        <w:t>gnedigklich</w:t>
      </w:r>
      <w:proofErr w:type="spellEnd"/>
      <w:r>
        <w:t xml:space="preserve"> abwenden/ </w:t>
      </w:r>
      <w:proofErr w:type="spellStart"/>
      <w:r>
        <w:t>vnd</w:t>
      </w:r>
      <w:proofErr w:type="spellEnd"/>
      <w:r>
        <w:t xml:space="preserve"> </w:t>
      </w:r>
      <w:proofErr w:type="spellStart"/>
      <w:r>
        <w:t>vns</w:t>
      </w:r>
      <w:proofErr w:type="spellEnd"/>
      <w:r>
        <w:t xml:space="preserve"> </w:t>
      </w:r>
      <w:proofErr w:type="spellStart"/>
      <w:r>
        <w:t>hynfort</w:t>
      </w:r>
      <w:proofErr w:type="spellEnd"/>
      <w:r>
        <w:t xml:space="preserve"> zu bessern/ deine </w:t>
      </w:r>
      <w:proofErr w:type="spellStart"/>
      <w:r>
        <w:t>barmhertzigkeyt</w:t>
      </w:r>
      <w:proofErr w:type="spellEnd"/>
      <w:r>
        <w:t xml:space="preserve"> </w:t>
      </w:r>
      <w:proofErr w:type="spellStart"/>
      <w:r>
        <w:t>mildigklich</w:t>
      </w:r>
      <w:proofErr w:type="spellEnd"/>
      <w:r>
        <w:t xml:space="preserve"> </w:t>
      </w:r>
      <w:proofErr w:type="spellStart"/>
      <w:r>
        <w:t>verleyhen</w:t>
      </w:r>
      <w:proofErr w:type="spellEnd"/>
      <w:r>
        <w:t xml:space="preserve">. </w:t>
      </w:r>
    </w:p>
    <w:p w14:paraId="1106A813" w14:textId="77777777" w:rsidR="00FB4AFF" w:rsidRDefault="00FB4AFF" w:rsidP="00FB4AFF">
      <w:pPr>
        <w:pStyle w:val="StandardWeb"/>
      </w:pPr>
      <w:r>
        <w:t xml:space="preserve">O Herr </w:t>
      </w:r>
      <w:proofErr w:type="spellStart"/>
      <w:r>
        <w:t>Got</w:t>
      </w:r>
      <w:proofErr w:type="spellEnd"/>
      <w:r>
        <w:t xml:space="preserve"> </w:t>
      </w:r>
      <w:proofErr w:type="spellStart"/>
      <w:r>
        <w:t>himlischer</w:t>
      </w:r>
      <w:proofErr w:type="spellEnd"/>
      <w:r>
        <w:t xml:space="preserve"> </w:t>
      </w:r>
      <w:proofErr w:type="spellStart"/>
      <w:r>
        <w:t>vater</w:t>
      </w:r>
      <w:proofErr w:type="spellEnd"/>
      <w:r>
        <w:t xml:space="preserve">/ du </w:t>
      </w:r>
      <w:proofErr w:type="spellStart"/>
      <w:r>
        <w:t>weyssest</w:t>
      </w:r>
      <w:proofErr w:type="spellEnd"/>
      <w:r>
        <w:t xml:space="preserve">/ das wir so in mancher grosser fahr/ vor menschlicher </w:t>
      </w:r>
      <w:proofErr w:type="spellStart"/>
      <w:r>
        <w:t>schwachheyt</w:t>
      </w:r>
      <w:proofErr w:type="spellEnd"/>
      <w:r>
        <w:t xml:space="preserve"> </w:t>
      </w:r>
      <w:proofErr w:type="spellStart"/>
      <w:r>
        <w:t>nit</w:t>
      </w:r>
      <w:proofErr w:type="spellEnd"/>
      <w:r>
        <w:t xml:space="preserve"> bestehen </w:t>
      </w:r>
      <w:proofErr w:type="spellStart"/>
      <w:r>
        <w:t>müge</w:t>
      </w:r>
      <w:proofErr w:type="spellEnd"/>
      <w:r>
        <w:t xml:space="preserve"> </w:t>
      </w:r>
      <w:proofErr w:type="spellStart"/>
      <w:r>
        <w:t>bleyben</w:t>
      </w:r>
      <w:proofErr w:type="spellEnd"/>
      <w:r>
        <w:t xml:space="preserve">/ </w:t>
      </w:r>
      <w:proofErr w:type="spellStart"/>
      <w:r>
        <w:t>Verleyhe</w:t>
      </w:r>
      <w:proofErr w:type="spellEnd"/>
      <w:r>
        <w:t xml:space="preserve"> </w:t>
      </w:r>
      <w:proofErr w:type="spellStart"/>
      <w:r>
        <w:t>vnns</w:t>
      </w:r>
      <w:proofErr w:type="spellEnd"/>
      <w:r>
        <w:t xml:space="preserve"> beyde </w:t>
      </w:r>
      <w:proofErr w:type="spellStart"/>
      <w:r>
        <w:t>ann</w:t>
      </w:r>
      <w:proofErr w:type="spellEnd"/>
      <w:r>
        <w:t xml:space="preserve"> </w:t>
      </w:r>
      <w:proofErr w:type="spellStart"/>
      <w:r>
        <w:t>leyb</w:t>
      </w:r>
      <w:proofErr w:type="spellEnd"/>
      <w:r>
        <w:t xml:space="preserve"> </w:t>
      </w:r>
      <w:proofErr w:type="spellStart"/>
      <w:r>
        <w:t>vnnd</w:t>
      </w:r>
      <w:proofErr w:type="spellEnd"/>
      <w:r>
        <w:t xml:space="preserve"> </w:t>
      </w:r>
      <w:proofErr w:type="spellStart"/>
      <w:r>
        <w:t>seele</w:t>
      </w:r>
      <w:proofErr w:type="spellEnd"/>
      <w:r>
        <w:t xml:space="preserve"> </w:t>
      </w:r>
      <w:proofErr w:type="spellStart"/>
      <w:r>
        <w:t>krafft</w:t>
      </w:r>
      <w:proofErr w:type="spellEnd"/>
      <w:r>
        <w:t xml:space="preserve">/ das wir alles/ so </w:t>
      </w:r>
      <w:proofErr w:type="spellStart"/>
      <w:r>
        <w:t>vns</w:t>
      </w:r>
      <w:proofErr w:type="spellEnd"/>
      <w:r>
        <w:t xml:space="preserve"> </w:t>
      </w:r>
      <w:proofErr w:type="spellStart"/>
      <w:r>
        <w:t>vmb</w:t>
      </w:r>
      <w:proofErr w:type="spellEnd"/>
      <w:r>
        <w:t xml:space="preserve"> </w:t>
      </w:r>
      <w:proofErr w:type="spellStart"/>
      <w:r>
        <w:t>vnser</w:t>
      </w:r>
      <w:proofErr w:type="spellEnd"/>
      <w:r>
        <w:t xml:space="preserve"> </w:t>
      </w:r>
      <w:proofErr w:type="spellStart"/>
      <w:r>
        <w:t>sünden</w:t>
      </w:r>
      <w:proofErr w:type="spellEnd"/>
      <w:r>
        <w:t xml:space="preserve"> </w:t>
      </w:r>
      <w:proofErr w:type="spellStart"/>
      <w:r>
        <w:t>willenn</w:t>
      </w:r>
      <w:proofErr w:type="spellEnd"/>
      <w:r>
        <w:t xml:space="preserve"> </w:t>
      </w:r>
      <w:proofErr w:type="spellStart"/>
      <w:r>
        <w:t>quelet</w:t>
      </w:r>
      <w:proofErr w:type="spellEnd"/>
      <w:r>
        <w:t xml:space="preserve">/ durch deine </w:t>
      </w:r>
      <w:proofErr w:type="spellStart"/>
      <w:r>
        <w:t>hilffe</w:t>
      </w:r>
      <w:proofErr w:type="spellEnd"/>
      <w:r>
        <w:t xml:space="preserve"> überwinden. </w:t>
      </w:r>
    </w:p>
    <w:p w14:paraId="476A9D85" w14:textId="77777777" w:rsidR="00FB4AFF" w:rsidRDefault="00FB4AFF" w:rsidP="00FB4AFF">
      <w:pPr>
        <w:pStyle w:val="StandardWeb"/>
      </w:pPr>
      <w:proofErr w:type="spellStart"/>
      <w:r>
        <w:t>Allmechtiger</w:t>
      </w:r>
      <w:proofErr w:type="spellEnd"/>
      <w:r>
        <w:t xml:space="preserve"> ewiger Gott/ der du durch deinen </w:t>
      </w:r>
      <w:proofErr w:type="spellStart"/>
      <w:r>
        <w:t>heyligen</w:t>
      </w:r>
      <w:proofErr w:type="spellEnd"/>
      <w:r>
        <w:t xml:space="preserve"> </w:t>
      </w:r>
      <w:proofErr w:type="spellStart"/>
      <w:r>
        <w:t>geyst</w:t>
      </w:r>
      <w:proofErr w:type="spellEnd"/>
      <w:r>
        <w:t xml:space="preserve">/ die </w:t>
      </w:r>
      <w:proofErr w:type="spellStart"/>
      <w:r>
        <w:t>gantze</w:t>
      </w:r>
      <w:proofErr w:type="spellEnd"/>
      <w:r>
        <w:t xml:space="preserve"> </w:t>
      </w:r>
      <w:proofErr w:type="spellStart"/>
      <w:r>
        <w:t>Christenheyt</w:t>
      </w:r>
      <w:proofErr w:type="spellEnd"/>
      <w:r>
        <w:t xml:space="preserve"> </w:t>
      </w:r>
      <w:proofErr w:type="spellStart"/>
      <w:r>
        <w:t>heyligest</w:t>
      </w:r>
      <w:proofErr w:type="spellEnd"/>
      <w:r>
        <w:t xml:space="preserve"> </w:t>
      </w:r>
      <w:proofErr w:type="spellStart"/>
      <w:r>
        <w:t>vnnd</w:t>
      </w:r>
      <w:proofErr w:type="spellEnd"/>
      <w:r>
        <w:t xml:space="preserve"> regierest/ Erhöre </w:t>
      </w:r>
      <w:proofErr w:type="spellStart"/>
      <w:r>
        <w:t>vnnser</w:t>
      </w:r>
      <w:proofErr w:type="spellEnd"/>
      <w:r>
        <w:t xml:space="preserve"> gebet/ </w:t>
      </w:r>
      <w:proofErr w:type="spellStart"/>
      <w:r>
        <w:t>vnnd</w:t>
      </w:r>
      <w:proofErr w:type="spellEnd"/>
      <w:r>
        <w:t xml:space="preserve"> gib </w:t>
      </w:r>
      <w:proofErr w:type="spellStart"/>
      <w:r>
        <w:t>gnedigklich</w:t>
      </w:r>
      <w:proofErr w:type="spellEnd"/>
      <w:r>
        <w:t xml:space="preserve">/ das sie mit allen </w:t>
      </w:r>
      <w:proofErr w:type="spellStart"/>
      <w:r>
        <w:t>jren</w:t>
      </w:r>
      <w:proofErr w:type="spellEnd"/>
      <w:r>
        <w:t xml:space="preserve"> </w:t>
      </w:r>
      <w:proofErr w:type="spellStart"/>
      <w:r>
        <w:t>gelidern</w:t>
      </w:r>
      <w:proofErr w:type="spellEnd"/>
      <w:r>
        <w:t xml:space="preserve">/ in </w:t>
      </w:r>
      <w:proofErr w:type="spellStart"/>
      <w:r>
        <w:t>reynem</w:t>
      </w:r>
      <w:proofErr w:type="spellEnd"/>
      <w:r>
        <w:t xml:space="preserve"> glauben/ durch deine </w:t>
      </w:r>
      <w:proofErr w:type="spellStart"/>
      <w:r>
        <w:t>gnade</w:t>
      </w:r>
      <w:proofErr w:type="spellEnd"/>
      <w:r>
        <w:t xml:space="preserve"> dir diene/ </w:t>
      </w:r>
      <w:proofErr w:type="spellStart"/>
      <w:r>
        <w:t>Vmb</w:t>
      </w:r>
      <w:proofErr w:type="spellEnd"/>
      <w:r>
        <w:t xml:space="preserve"> Jesus Christus deines </w:t>
      </w:r>
      <w:proofErr w:type="spellStart"/>
      <w:r>
        <w:t>suns</w:t>
      </w:r>
      <w:proofErr w:type="spellEnd"/>
      <w:r>
        <w:t xml:space="preserve">/ </w:t>
      </w:r>
      <w:proofErr w:type="spellStart"/>
      <w:r>
        <w:t>vnsers</w:t>
      </w:r>
      <w:proofErr w:type="spellEnd"/>
      <w:r>
        <w:t xml:space="preserve"> Herren willen/ Amen. </w:t>
      </w:r>
    </w:p>
    <w:p w14:paraId="6029CF21" w14:textId="77777777" w:rsidR="00FB4AFF" w:rsidRDefault="00FB4AFF" w:rsidP="00FB4AFF">
      <w:pPr>
        <w:pStyle w:val="StandardWeb"/>
      </w:pPr>
      <w:proofErr w:type="spellStart"/>
      <w:r>
        <w:t>Feürzeüg</w:t>
      </w:r>
      <w:proofErr w:type="spellEnd"/>
      <w:r>
        <w:t xml:space="preserve"> </w:t>
      </w:r>
      <w:proofErr w:type="spellStart"/>
      <w:r>
        <w:t>Christenlicher</w:t>
      </w:r>
      <w:proofErr w:type="spellEnd"/>
      <w:r>
        <w:t xml:space="preserve"> </w:t>
      </w:r>
      <w:proofErr w:type="spellStart"/>
      <w:r>
        <w:t>andacht</w:t>
      </w:r>
      <w:proofErr w:type="spellEnd"/>
      <w:r>
        <w:br/>
      </w:r>
      <w:proofErr w:type="spellStart"/>
      <w:r>
        <w:t>Nüremberg</w:t>
      </w:r>
      <w:proofErr w:type="spellEnd"/>
      <w:r>
        <w:t xml:space="preserve"> 1537 </w:t>
      </w:r>
    </w:p>
    <w:p w14:paraId="5182014F" w14:textId="77777777" w:rsidR="0022039F" w:rsidRDefault="0022039F" w:rsidP="0022039F"/>
    <w:p w14:paraId="0FA2D0F6" w14:textId="77777777" w:rsidR="00D5498D" w:rsidRPr="00D5498D" w:rsidRDefault="007166CE" w:rsidP="008E63BE">
      <w:pPr>
        <w:pStyle w:val="berschrift1"/>
      </w:pPr>
      <w:r>
        <w:br w:type="page"/>
      </w:r>
      <w:r w:rsidR="00D5498D" w:rsidRPr="00D5498D">
        <w:t>Quellen:</w:t>
      </w:r>
    </w:p>
    <w:p w14:paraId="743723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4FCC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520B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81660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34DDA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22772A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676D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0DED8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2D2C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0CC3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4B426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E3B3D11" w14:textId="31D21A2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FF"/>
    <w:rsid w:val="00082307"/>
    <w:rsid w:val="000C66E5"/>
    <w:rsid w:val="001F54C4"/>
    <w:rsid w:val="0022039F"/>
    <w:rsid w:val="00272484"/>
    <w:rsid w:val="00297F83"/>
    <w:rsid w:val="002E6D11"/>
    <w:rsid w:val="00381C0C"/>
    <w:rsid w:val="00537F59"/>
    <w:rsid w:val="007166CE"/>
    <w:rsid w:val="007E1779"/>
    <w:rsid w:val="0083667B"/>
    <w:rsid w:val="0085604B"/>
    <w:rsid w:val="008D7463"/>
    <w:rsid w:val="008E417E"/>
    <w:rsid w:val="008E63BE"/>
    <w:rsid w:val="00C35859"/>
    <w:rsid w:val="00CC4EAC"/>
    <w:rsid w:val="00D14D4F"/>
    <w:rsid w:val="00D5498D"/>
    <w:rsid w:val="00FB4A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74B0C"/>
  <w15:chartTrackingRefBased/>
  <w15:docId w15:val="{37FB819B-73A1-4726-ACD7-AE845C433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B4AF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538648">
      <w:bodyDiv w:val="1"/>
      <w:marLeft w:val="0"/>
      <w:marRight w:val="0"/>
      <w:marTop w:val="0"/>
      <w:marBottom w:val="0"/>
      <w:divBdr>
        <w:top w:val="none" w:sz="0" w:space="0" w:color="auto"/>
        <w:left w:val="none" w:sz="0" w:space="0" w:color="auto"/>
        <w:bottom w:val="none" w:sz="0" w:space="0" w:color="auto"/>
        <w:right w:val="none" w:sz="0" w:space="0" w:color="auto"/>
      </w:divBdr>
      <w:divsChild>
        <w:div w:id="66875558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04050953">
      <w:bodyDiv w:val="1"/>
      <w:marLeft w:val="0"/>
      <w:marRight w:val="0"/>
      <w:marTop w:val="0"/>
      <w:marBottom w:val="0"/>
      <w:divBdr>
        <w:top w:val="none" w:sz="0" w:space="0" w:color="auto"/>
        <w:left w:val="none" w:sz="0" w:space="0" w:color="auto"/>
        <w:bottom w:val="none" w:sz="0" w:space="0" w:color="auto"/>
        <w:right w:val="none" w:sz="0" w:space="0" w:color="auto"/>
      </w:divBdr>
      <w:divsChild>
        <w:div w:id="54474854">
          <w:marLeft w:val="0"/>
          <w:marRight w:val="0"/>
          <w:marTop w:val="0"/>
          <w:marBottom w:val="0"/>
          <w:divBdr>
            <w:top w:val="none" w:sz="0" w:space="0" w:color="auto"/>
            <w:left w:val="none" w:sz="0" w:space="0" w:color="auto"/>
            <w:bottom w:val="none" w:sz="0" w:space="0" w:color="auto"/>
            <w:right w:val="none" w:sz="0" w:space="0" w:color="auto"/>
          </w:divBdr>
        </w:div>
        <w:div w:id="12393182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065159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7473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4582</Words>
  <Characters>28872</Characters>
  <Application>Microsoft Office Word</Application>
  <DocSecurity>0</DocSecurity>
  <Lines>240</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33388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2020-10-24T07:48:00Z</dcterms:created>
  <dcterms:modified xsi:type="dcterms:W3CDTF">2020-11-01T07:09:00Z</dcterms:modified>
  <dc:title>Feürzeüg christlicher Andacht – Nürnberg 1537</dc:title>
  <dc:creator>Unbekannt</dc:creator>
  <cp:keywords>Vaterunser, Apostolikum</cp:keywords>
  <dc:language>de</dc:language>
</cp:coreProperties>
</file>